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B10" w:rsidRDefault="006E6A23" w:rsidP="00F95B10">
      <w:pPr>
        <w:pStyle w:val="20"/>
        <w:shd w:val="clear" w:color="auto" w:fill="auto"/>
        <w:spacing w:before="0" w:after="0" w:line="240" w:lineRule="auto"/>
        <w:ind w:right="140"/>
        <w:rPr>
          <w:b/>
          <w:i w:val="0"/>
          <w:sz w:val="24"/>
          <w:szCs w:val="24"/>
        </w:rPr>
      </w:pPr>
      <w:r w:rsidRPr="006A67F3">
        <w:rPr>
          <w:rStyle w:val="3"/>
          <w:color w:val="000000"/>
          <w:sz w:val="24"/>
          <w:szCs w:val="24"/>
        </w:rPr>
        <w:t xml:space="preserve">                  </w:t>
      </w:r>
      <w:r w:rsidR="00F95B10">
        <w:rPr>
          <w:rStyle w:val="3"/>
          <w:color w:val="000000"/>
          <w:sz w:val="24"/>
          <w:szCs w:val="24"/>
        </w:rPr>
        <w:t xml:space="preserve">                     </w:t>
      </w:r>
      <w:r w:rsidRPr="006A67F3">
        <w:rPr>
          <w:rStyle w:val="3"/>
          <w:color w:val="000000"/>
          <w:sz w:val="24"/>
          <w:szCs w:val="24"/>
        </w:rPr>
        <w:t xml:space="preserve"> </w:t>
      </w:r>
      <w:r w:rsidR="00F95B10" w:rsidRPr="0097658F">
        <w:rPr>
          <w:b/>
          <w:i w:val="0"/>
          <w:sz w:val="24"/>
          <w:szCs w:val="24"/>
        </w:rPr>
        <w:t>ПОРЯДОК СЛОВ В ПРЕДЛОЖЕНИИ</w:t>
      </w:r>
    </w:p>
    <w:p w:rsidR="00F95B10" w:rsidRDefault="00F95B10" w:rsidP="00F95B10">
      <w:pPr>
        <w:pStyle w:val="20"/>
        <w:shd w:val="clear" w:color="auto" w:fill="auto"/>
        <w:spacing w:before="0" w:after="0" w:line="240" w:lineRule="auto"/>
        <w:ind w:right="140"/>
        <w:rPr>
          <w:b/>
          <w:i w:val="0"/>
          <w:sz w:val="24"/>
          <w:szCs w:val="24"/>
        </w:rPr>
      </w:pPr>
    </w:p>
    <w:p w:rsidR="00F95B10" w:rsidRPr="00A357CF" w:rsidRDefault="00F95B10" w:rsidP="00F95B10">
      <w:pPr>
        <w:pStyle w:val="20"/>
        <w:shd w:val="clear" w:color="auto" w:fill="auto"/>
        <w:spacing w:before="0" w:after="0" w:line="240" w:lineRule="auto"/>
        <w:ind w:right="140"/>
        <w:rPr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ab/>
      </w:r>
      <w:r w:rsidRPr="00A357CF">
        <w:rPr>
          <w:i w:val="0"/>
          <w:sz w:val="24"/>
          <w:szCs w:val="24"/>
        </w:rPr>
        <w:t xml:space="preserve">Словопорядок </w:t>
      </w:r>
      <w:r>
        <w:rPr>
          <w:i w:val="0"/>
          <w:sz w:val="24"/>
          <w:szCs w:val="24"/>
        </w:rPr>
        <w:t>в чувашском предложении внешне кажется свободным. Фактически он всегда определяется смыслом высказывания. Тем, о чем (о ком) говорящий хочет что-то сказать, и тем, что о нем хочет сказать.</w:t>
      </w:r>
      <w:r w:rsidRPr="00A357CF">
        <w:rPr>
          <w:i w:val="0"/>
          <w:sz w:val="24"/>
          <w:szCs w:val="24"/>
        </w:rPr>
        <w:tab/>
      </w:r>
    </w:p>
    <w:p w:rsidR="00F95B10" w:rsidRDefault="00F95B10" w:rsidP="00F95B10">
      <w:pPr>
        <w:pStyle w:val="20"/>
        <w:shd w:val="clear" w:color="auto" w:fill="auto"/>
        <w:spacing w:before="0" w:after="0" w:line="240" w:lineRule="auto"/>
        <w:ind w:right="140" w:firstLine="708"/>
        <w:rPr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 xml:space="preserve"> </w:t>
      </w:r>
      <w:r w:rsidRPr="0097658F">
        <w:rPr>
          <w:i w:val="0"/>
          <w:sz w:val="24"/>
          <w:szCs w:val="24"/>
        </w:rPr>
        <w:t>Словопорядок в чувашском предложении выполняет две основные функции:</w:t>
      </w:r>
      <w:r>
        <w:rPr>
          <w:i w:val="0"/>
          <w:sz w:val="24"/>
          <w:szCs w:val="24"/>
        </w:rPr>
        <w:t xml:space="preserve"> 1) выделяет предмет сообщения; 2) выделяет смысловое ядро. </w:t>
      </w:r>
    </w:p>
    <w:p w:rsidR="00F95B10" w:rsidRDefault="00F95B10" w:rsidP="00F95B10">
      <w:pPr>
        <w:pStyle w:val="20"/>
        <w:shd w:val="clear" w:color="auto" w:fill="auto"/>
        <w:spacing w:before="0" w:after="0" w:line="240" w:lineRule="auto"/>
        <w:ind w:right="140" w:firstLine="708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 Слово (группа слов), выражающее предмет сообщения обычно располагается в начале предложения: </w:t>
      </w:r>
      <w:proofErr w:type="spellStart"/>
      <w:r w:rsidRPr="00A357CF">
        <w:rPr>
          <w:b/>
          <w:sz w:val="24"/>
          <w:szCs w:val="24"/>
        </w:rPr>
        <w:t>Асанне</w:t>
      </w:r>
      <w:proofErr w:type="spellEnd"/>
      <w:r w:rsidRPr="00A357CF">
        <w:rPr>
          <w:sz w:val="24"/>
          <w:szCs w:val="24"/>
        </w:rPr>
        <w:t xml:space="preserve"> </w:t>
      </w:r>
      <w:proofErr w:type="spellStart"/>
      <w:r w:rsidRPr="00A357CF">
        <w:rPr>
          <w:sz w:val="24"/>
          <w:szCs w:val="24"/>
        </w:rPr>
        <w:t>ыран</w:t>
      </w:r>
      <w:proofErr w:type="spellEnd"/>
      <w:r w:rsidRPr="00A357CF">
        <w:rPr>
          <w:sz w:val="24"/>
          <w:szCs w:val="24"/>
        </w:rPr>
        <w:t xml:space="preserve"> </w:t>
      </w:r>
      <w:proofErr w:type="spellStart"/>
      <w:r w:rsidRPr="00A357CF">
        <w:rPr>
          <w:sz w:val="24"/>
          <w:szCs w:val="24"/>
        </w:rPr>
        <w:t>Шупашкара</w:t>
      </w:r>
      <w:proofErr w:type="spellEnd"/>
      <w:r w:rsidRPr="00A357CF">
        <w:rPr>
          <w:sz w:val="24"/>
          <w:szCs w:val="24"/>
        </w:rPr>
        <w:t xml:space="preserve"> </w:t>
      </w:r>
      <w:proofErr w:type="spellStart"/>
      <w:r w:rsidRPr="00A357CF">
        <w:rPr>
          <w:sz w:val="24"/>
          <w:szCs w:val="24"/>
        </w:rPr>
        <w:t>хăнана</w:t>
      </w:r>
      <w:proofErr w:type="spellEnd"/>
      <w:r w:rsidRPr="00A357CF">
        <w:rPr>
          <w:sz w:val="24"/>
          <w:szCs w:val="24"/>
        </w:rPr>
        <w:t xml:space="preserve"> </w:t>
      </w:r>
      <w:proofErr w:type="spellStart"/>
      <w:r w:rsidRPr="00A357CF">
        <w:rPr>
          <w:sz w:val="24"/>
          <w:szCs w:val="24"/>
        </w:rPr>
        <w:t>килет</w:t>
      </w:r>
      <w:proofErr w:type="spellEnd"/>
      <w:r w:rsidRPr="00A357CF">
        <w:rPr>
          <w:sz w:val="24"/>
          <w:szCs w:val="24"/>
        </w:rPr>
        <w:t>.</w:t>
      </w:r>
      <w:r>
        <w:rPr>
          <w:i w:val="0"/>
          <w:sz w:val="24"/>
          <w:szCs w:val="24"/>
        </w:rPr>
        <w:t xml:space="preserve"> (Завтра бабушка приедет в гости  в Чебоксары.) Предложение заканчивается сказуемым:  </w:t>
      </w:r>
      <w:proofErr w:type="spellStart"/>
      <w:r w:rsidRPr="00A357CF">
        <w:rPr>
          <w:sz w:val="24"/>
          <w:szCs w:val="24"/>
        </w:rPr>
        <w:t>Асанне</w:t>
      </w:r>
      <w:proofErr w:type="spellEnd"/>
      <w:r w:rsidRPr="00A357CF">
        <w:rPr>
          <w:sz w:val="24"/>
          <w:szCs w:val="24"/>
        </w:rPr>
        <w:t xml:space="preserve"> </w:t>
      </w:r>
      <w:proofErr w:type="spellStart"/>
      <w:r w:rsidRPr="00A357CF">
        <w:rPr>
          <w:sz w:val="24"/>
          <w:szCs w:val="24"/>
        </w:rPr>
        <w:t>ыран</w:t>
      </w:r>
      <w:proofErr w:type="spellEnd"/>
      <w:r w:rsidRPr="00A357CF">
        <w:rPr>
          <w:sz w:val="24"/>
          <w:szCs w:val="24"/>
        </w:rPr>
        <w:t xml:space="preserve"> </w:t>
      </w:r>
      <w:proofErr w:type="spellStart"/>
      <w:r w:rsidRPr="00A357CF">
        <w:rPr>
          <w:sz w:val="24"/>
          <w:szCs w:val="24"/>
        </w:rPr>
        <w:t>Шупашкара</w:t>
      </w:r>
      <w:proofErr w:type="spellEnd"/>
      <w:r w:rsidRPr="00A357CF">
        <w:rPr>
          <w:sz w:val="24"/>
          <w:szCs w:val="24"/>
        </w:rPr>
        <w:t xml:space="preserve"> </w:t>
      </w:r>
      <w:proofErr w:type="spellStart"/>
      <w:r w:rsidRPr="00A357CF">
        <w:rPr>
          <w:sz w:val="24"/>
          <w:szCs w:val="24"/>
        </w:rPr>
        <w:t>хăнана</w:t>
      </w:r>
      <w:proofErr w:type="spellEnd"/>
      <w:r w:rsidRPr="00A357CF">
        <w:rPr>
          <w:sz w:val="24"/>
          <w:szCs w:val="24"/>
        </w:rPr>
        <w:t xml:space="preserve"> </w:t>
      </w:r>
      <w:proofErr w:type="spellStart"/>
      <w:r w:rsidRPr="00A357CF">
        <w:rPr>
          <w:b/>
          <w:sz w:val="24"/>
          <w:szCs w:val="24"/>
        </w:rPr>
        <w:t>килет</w:t>
      </w:r>
      <w:proofErr w:type="spellEnd"/>
      <w:r w:rsidRPr="00A357CF">
        <w:rPr>
          <w:sz w:val="24"/>
          <w:szCs w:val="24"/>
        </w:rPr>
        <w:t>.</w:t>
      </w:r>
    </w:p>
    <w:p w:rsidR="00F95B10" w:rsidRDefault="00F95B10" w:rsidP="00F95B10">
      <w:pPr>
        <w:pStyle w:val="20"/>
        <w:shd w:val="clear" w:color="auto" w:fill="auto"/>
        <w:spacing w:before="0" w:after="0" w:line="240" w:lineRule="auto"/>
        <w:ind w:right="140" w:firstLine="708"/>
        <w:rPr>
          <w:sz w:val="24"/>
          <w:szCs w:val="24"/>
        </w:rPr>
      </w:pPr>
      <w:r>
        <w:rPr>
          <w:i w:val="0"/>
          <w:sz w:val="24"/>
          <w:szCs w:val="24"/>
        </w:rPr>
        <w:t xml:space="preserve">Слово (группа слов), выражающее смысловое ядро высказывания, располагается непосредственно перед сказуемым: </w:t>
      </w:r>
      <w:proofErr w:type="spellStart"/>
      <w:r w:rsidRPr="00A357CF">
        <w:rPr>
          <w:sz w:val="24"/>
          <w:szCs w:val="24"/>
        </w:rPr>
        <w:t>Асанне</w:t>
      </w:r>
      <w:proofErr w:type="spellEnd"/>
      <w:r w:rsidRPr="00A357CF">
        <w:rPr>
          <w:sz w:val="24"/>
          <w:szCs w:val="24"/>
        </w:rPr>
        <w:t xml:space="preserve"> </w:t>
      </w:r>
      <w:proofErr w:type="spellStart"/>
      <w:r w:rsidRPr="00A357CF">
        <w:rPr>
          <w:sz w:val="24"/>
          <w:szCs w:val="24"/>
        </w:rPr>
        <w:t>ыран</w:t>
      </w:r>
      <w:proofErr w:type="spellEnd"/>
      <w:r w:rsidRPr="00A357CF">
        <w:rPr>
          <w:sz w:val="24"/>
          <w:szCs w:val="24"/>
        </w:rPr>
        <w:t xml:space="preserve"> </w:t>
      </w:r>
      <w:proofErr w:type="spellStart"/>
      <w:r w:rsidRPr="00A357CF">
        <w:rPr>
          <w:sz w:val="24"/>
          <w:szCs w:val="24"/>
        </w:rPr>
        <w:t>Шупашкара</w:t>
      </w:r>
      <w:proofErr w:type="spellEnd"/>
      <w:r w:rsidRPr="00A357CF">
        <w:rPr>
          <w:sz w:val="24"/>
          <w:szCs w:val="24"/>
        </w:rPr>
        <w:t xml:space="preserve"> </w:t>
      </w:r>
      <w:proofErr w:type="spellStart"/>
      <w:r w:rsidRPr="00A357CF">
        <w:rPr>
          <w:b/>
          <w:sz w:val="24"/>
          <w:szCs w:val="24"/>
        </w:rPr>
        <w:t>хăнана</w:t>
      </w:r>
      <w:proofErr w:type="spellEnd"/>
      <w:r w:rsidRPr="00A357CF">
        <w:rPr>
          <w:sz w:val="24"/>
          <w:szCs w:val="24"/>
        </w:rPr>
        <w:t xml:space="preserve"> </w:t>
      </w:r>
      <w:proofErr w:type="spellStart"/>
      <w:r w:rsidRPr="00A357CF">
        <w:rPr>
          <w:sz w:val="24"/>
          <w:szCs w:val="24"/>
        </w:rPr>
        <w:t>килет</w:t>
      </w:r>
      <w:proofErr w:type="spellEnd"/>
      <w:r>
        <w:rPr>
          <w:sz w:val="24"/>
          <w:szCs w:val="24"/>
        </w:rPr>
        <w:t>.</w:t>
      </w:r>
    </w:p>
    <w:p w:rsidR="00F95B10" w:rsidRDefault="00F95B10" w:rsidP="00F95B10">
      <w:pPr>
        <w:pStyle w:val="20"/>
        <w:shd w:val="clear" w:color="auto" w:fill="auto"/>
        <w:spacing w:before="0" w:after="0" w:line="240" w:lineRule="auto"/>
        <w:ind w:right="140" w:firstLine="708"/>
        <w:rPr>
          <w:sz w:val="24"/>
          <w:szCs w:val="24"/>
        </w:rPr>
      </w:pPr>
    </w:p>
    <w:p w:rsidR="00F95B10" w:rsidRPr="00032EEB" w:rsidRDefault="00F95B10" w:rsidP="00F95B10">
      <w:pPr>
        <w:pStyle w:val="40"/>
        <w:shd w:val="clear" w:color="auto" w:fill="auto"/>
        <w:tabs>
          <w:tab w:val="left" w:pos="2443"/>
          <w:tab w:val="right" w:pos="5608"/>
          <w:tab w:val="right" w:pos="5668"/>
        </w:tabs>
        <w:spacing w:before="0" w:line="240" w:lineRule="auto"/>
        <w:ind w:left="700"/>
        <w:rPr>
          <w:rStyle w:val="4"/>
          <w:b/>
          <w:color w:val="000000"/>
          <w:sz w:val="24"/>
          <w:szCs w:val="24"/>
        </w:rPr>
      </w:pPr>
      <w:r w:rsidRPr="00032EEB">
        <w:rPr>
          <w:rStyle w:val="4"/>
          <w:b/>
          <w:color w:val="000000"/>
          <w:sz w:val="24"/>
          <w:szCs w:val="24"/>
        </w:rPr>
        <w:t xml:space="preserve">                             ВЫРАЖЕНИЕ  ВОПРОСА</w:t>
      </w:r>
    </w:p>
    <w:p w:rsidR="00F95B10" w:rsidRDefault="00F95B10" w:rsidP="00F95B10">
      <w:pPr>
        <w:pStyle w:val="40"/>
        <w:shd w:val="clear" w:color="auto" w:fill="auto"/>
        <w:tabs>
          <w:tab w:val="left" w:pos="2443"/>
          <w:tab w:val="right" w:pos="5608"/>
          <w:tab w:val="right" w:pos="5668"/>
        </w:tabs>
        <w:spacing w:before="0" w:line="240" w:lineRule="auto"/>
        <w:ind w:left="700"/>
        <w:rPr>
          <w:rStyle w:val="4"/>
          <w:color w:val="000000"/>
          <w:sz w:val="24"/>
          <w:szCs w:val="24"/>
        </w:rPr>
      </w:pPr>
    </w:p>
    <w:p w:rsidR="00F95B10" w:rsidRPr="004270FE" w:rsidRDefault="00F95B10" w:rsidP="00F95B10">
      <w:pPr>
        <w:pStyle w:val="a3"/>
        <w:shd w:val="clear" w:color="auto" w:fill="auto"/>
        <w:spacing w:before="0" w:line="240" w:lineRule="auto"/>
        <w:ind w:left="20" w:right="20" w:firstLine="300"/>
        <w:jc w:val="left"/>
        <w:rPr>
          <w:sz w:val="24"/>
          <w:szCs w:val="24"/>
        </w:rPr>
      </w:pPr>
      <w:r w:rsidRPr="004270FE">
        <w:rPr>
          <w:rStyle w:val="1"/>
          <w:color w:val="000000"/>
          <w:sz w:val="24"/>
          <w:szCs w:val="24"/>
        </w:rPr>
        <w:t>В чувашском языке</w:t>
      </w:r>
      <w:r w:rsidR="00810605">
        <w:rPr>
          <w:rStyle w:val="1"/>
          <w:color w:val="000000"/>
          <w:sz w:val="24"/>
          <w:szCs w:val="24"/>
        </w:rPr>
        <w:t xml:space="preserve"> </w:t>
      </w:r>
      <w:r w:rsidRPr="004270FE">
        <w:rPr>
          <w:rStyle w:val="1"/>
          <w:color w:val="000000"/>
          <w:sz w:val="24"/>
          <w:szCs w:val="24"/>
        </w:rPr>
        <w:t xml:space="preserve"> вопрос</w:t>
      </w:r>
      <w:r w:rsidR="00810605">
        <w:rPr>
          <w:rStyle w:val="1"/>
          <w:color w:val="000000"/>
          <w:sz w:val="24"/>
          <w:szCs w:val="24"/>
        </w:rPr>
        <w:t xml:space="preserve"> </w:t>
      </w:r>
      <w:r w:rsidRPr="004270FE">
        <w:rPr>
          <w:rStyle w:val="1"/>
          <w:color w:val="000000"/>
          <w:sz w:val="24"/>
          <w:szCs w:val="24"/>
        </w:rPr>
        <w:t xml:space="preserve"> выражается либо вопросительными словами, либо вопросительными частицами.</w:t>
      </w:r>
    </w:p>
    <w:p w:rsidR="00F95B10" w:rsidRPr="004270FE" w:rsidRDefault="00F95B10" w:rsidP="00F95B10">
      <w:pPr>
        <w:pStyle w:val="a3"/>
        <w:shd w:val="clear" w:color="auto" w:fill="auto"/>
        <w:spacing w:before="0" w:line="240" w:lineRule="auto"/>
        <w:ind w:left="20" w:firstLine="300"/>
        <w:jc w:val="left"/>
        <w:rPr>
          <w:sz w:val="24"/>
          <w:szCs w:val="24"/>
        </w:rPr>
      </w:pPr>
      <w:r w:rsidRPr="004270FE">
        <w:rPr>
          <w:rStyle w:val="1"/>
          <w:color w:val="000000"/>
          <w:sz w:val="24"/>
          <w:szCs w:val="24"/>
        </w:rPr>
        <w:t>Вопросительные слова обычно ставятся перед сказуемым.</w:t>
      </w:r>
    </w:p>
    <w:p w:rsidR="00F95B10" w:rsidRPr="004270FE" w:rsidRDefault="00F95B10" w:rsidP="00F95B10">
      <w:pPr>
        <w:pStyle w:val="a3"/>
        <w:shd w:val="clear" w:color="auto" w:fill="auto"/>
        <w:spacing w:before="0" w:line="240" w:lineRule="auto"/>
        <w:ind w:left="20" w:right="20" w:firstLine="300"/>
        <w:jc w:val="left"/>
        <w:rPr>
          <w:sz w:val="24"/>
          <w:szCs w:val="24"/>
        </w:rPr>
      </w:pPr>
      <w:r w:rsidRPr="004270FE">
        <w:rPr>
          <w:rStyle w:val="1"/>
          <w:color w:val="000000"/>
          <w:sz w:val="24"/>
          <w:szCs w:val="24"/>
        </w:rPr>
        <w:t xml:space="preserve">Вопросительные частицы </w:t>
      </w:r>
      <w:r w:rsidRPr="00810605">
        <w:rPr>
          <w:rStyle w:val="1"/>
          <w:b/>
          <w:color w:val="000000"/>
          <w:sz w:val="24"/>
          <w:szCs w:val="24"/>
        </w:rPr>
        <w:t xml:space="preserve">(-и, </w:t>
      </w:r>
      <w:proofErr w:type="gramStart"/>
      <w:r w:rsidRPr="00810605">
        <w:rPr>
          <w:rStyle w:val="1"/>
          <w:b/>
          <w:color w:val="000000"/>
          <w:sz w:val="24"/>
          <w:szCs w:val="24"/>
        </w:rPr>
        <w:t>-</w:t>
      </w:r>
      <w:proofErr w:type="spellStart"/>
      <w:r w:rsidRPr="00810605">
        <w:rPr>
          <w:rStyle w:val="1"/>
          <w:b/>
          <w:color w:val="000000"/>
          <w:sz w:val="24"/>
          <w:szCs w:val="24"/>
        </w:rPr>
        <w:t>ш</w:t>
      </w:r>
      <w:proofErr w:type="gramEnd"/>
      <w:r w:rsidRPr="00810605">
        <w:rPr>
          <w:rStyle w:val="1"/>
          <w:b/>
          <w:color w:val="000000"/>
          <w:sz w:val="24"/>
          <w:szCs w:val="24"/>
        </w:rPr>
        <w:t>и</w:t>
      </w:r>
      <w:proofErr w:type="spellEnd"/>
      <w:r w:rsidRPr="004270FE">
        <w:rPr>
          <w:rStyle w:val="1"/>
          <w:color w:val="000000"/>
          <w:sz w:val="24"/>
          <w:szCs w:val="24"/>
        </w:rPr>
        <w:t>) примыкают к сказуемому сзади и пишутся через дефис.</w:t>
      </w:r>
    </w:p>
    <w:p w:rsidR="00F95B10" w:rsidRPr="004270FE" w:rsidRDefault="00F95B10" w:rsidP="00F95B10">
      <w:pPr>
        <w:pStyle w:val="a3"/>
        <w:numPr>
          <w:ilvl w:val="0"/>
          <w:numId w:val="1"/>
        </w:numPr>
        <w:shd w:val="clear" w:color="auto" w:fill="auto"/>
        <w:spacing w:before="0" w:line="240" w:lineRule="auto"/>
        <w:ind w:left="20" w:firstLine="300"/>
        <w:jc w:val="left"/>
        <w:rPr>
          <w:sz w:val="24"/>
          <w:szCs w:val="24"/>
        </w:rPr>
      </w:pPr>
      <w:r w:rsidRPr="004270FE">
        <w:rPr>
          <w:rStyle w:val="1"/>
          <w:i/>
          <w:color w:val="000000"/>
          <w:sz w:val="24"/>
          <w:szCs w:val="24"/>
        </w:rPr>
        <w:t xml:space="preserve"> </w:t>
      </w:r>
      <w:proofErr w:type="spellStart"/>
      <w:r w:rsidRPr="004270FE">
        <w:rPr>
          <w:rStyle w:val="1"/>
          <w:i/>
          <w:color w:val="000000"/>
          <w:sz w:val="24"/>
          <w:szCs w:val="24"/>
        </w:rPr>
        <w:t>Мускава</w:t>
      </w:r>
      <w:proofErr w:type="spellEnd"/>
      <w:r w:rsidRPr="004270FE">
        <w:rPr>
          <w:rStyle w:val="1"/>
          <w:i/>
          <w:color w:val="000000"/>
          <w:sz w:val="24"/>
          <w:szCs w:val="24"/>
        </w:rPr>
        <w:t xml:space="preserve"> </w:t>
      </w:r>
      <w:proofErr w:type="spellStart"/>
      <w:r w:rsidRPr="004270FE">
        <w:rPr>
          <w:rStyle w:val="1"/>
          <w:i/>
          <w:color w:val="000000"/>
          <w:sz w:val="24"/>
          <w:szCs w:val="24"/>
        </w:rPr>
        <w:t>эсир</w:t>
      </w:r>
      <w:proofErr w:type="spellEnd"/>
      <w:r w:rsidRPr="004270FE">
        <w:rPr>
          <w:rStyle w:val="1"/>
          <w:i/>
          <w:color w:val="000000"/>
          <w:sz w:val="24"/>
          <w:szCs w:val="24"/>
        </w:rPr>
        <w:t xml:space="preserve"> </w:t>
      </w:r>
      <w:proofErr w:type="spellStart"/>
      <w:r w:rsidRPr="004270FE">
        <w:rPr>
          <w:rStyle w:val="1"/>
          <w:i/>
          <w:color w:val="000000"/>
          <w:sz w:val="24"/>
          <w:szCs w:val="24"/>
        </w:rPr>
        <w:t>хăçан</w:t>
      </w:r>
      <w:proofErr w:type="spellEnd"/>
      <w:r w:rsidRPr="004270FE">
        <w:rPr>
          <w:rStyle w:val="1"/>
          <w:i/>
          <w:color w:val="000000"/>
          <w:sz w:val="24"/>
          <w:szCs w:val="24"/>
        </w:rPr>
        <w:t xml:space="preserve"> </w:t>
      </w:r>
      <w:proofErr w:type="spellStart"/>
      <w:r w:rsidRPr="004270FE">
        <w:rPr>
          <w:rStyle w:val="1"/>
          <w:i/>
          <w:color w:val="000000"/>
          <w:sz w:val="24"/>
          <w:szCs w:val="24"/>
        </w:rPr>
        <w:t>каятă</w:t>
      </w:r>
      <w:proofErr w:type="gramStart"/>
      <w:r w:rsidRPr="004270FE">
        <w:rPr>
          <w:rStyle w:val="1"/>
          <w:i/>
          <w:color w:val="000000"/>
          <w:sz w:val="24"/>
          <w:szCs w:val="24"/>
        </w:rPr>
        <w:t>р</w:t>
      </w:r>
      <w:proofErr w:type="spellEnd"/>
      <w:proofErr w:type="gramEnd"/>
      <w:r w:rsidRPr="004270FE">
        <w:rPr>
          <w:rStyle w:val="1"/>
          <w:i/>
          <w:color w:val="000000"/>
          <w:sz w:val="24"/>
          <w:szCs w:val="24"/>
        </w:rPr>
        <w:t>?</w:t>
      </w:r>
      <w:r>
        <w:rPr>
          <w:rStyle w:val="1"/>
          <w:color w:val="000000"/>
          <w:sz w:val="24"/>
          <w:szCs w:val="24"/>
        </w:rPr>
        <w:t xml:space="preserve"> (</w:t>
      </w:r>
      <w:r w:rsidRPr="004270FE">
        <w:rPr>
          <w:rStyle w:val="1"/>
          <w:color w:val="000000"/>
          <w:sz w:val="24"/>
          <w:szCs w:val="24"/>
        </w:rPr>
        <w:t>Когда вы едете в Москву?</w:t>
      </w:r>
      <w:r>
        <w:rPr>
          <w:rStyle w:val="1"/>
          <w:color w:val="000000"/>
          <w:sz w:val="24"/>
          <w:szCs w:val="24"/>
        </w:rPr>
        <w:t>)</w:t>
      </w:r>
    </w:p>
    <w:p w:rsidR="00F95B10" w:rsidRPr="004270FE" w:rsidRDefault="00F95B10" w:rsidP="00F95B10">
      <w:pPr>
        <w:pStyle w:val="a3"/>
        <w:numPr>
          <w:ilvl w:val="0"/>
          <w:numId w:val="1"/>
        </w:numPr>
        <w:shd w:val="clear" w:color="auto" w:fill="auto"/>
        <w:spacing w:before="0" w:line="240" w:lineRule="auto"/>
        <w:ind w:left="20" w:firstLine="300"/>
        <w:jc w:val="left"/>
        <w:rPr>
          <w:sz w:val="24"/>
          <w:szCs w:val="24"/>
        </w:rPr>
      </w:pPr>
      <w:r>
        <w:rPr>
          <w:rStyle w:val="1"/>
          <w:color w:val="000000"/>
          <w:sz w:val="24"/>
          <w:szCs w:val="24"/>
        </w:rPr>
        <w:t xml:space="preserve"> </w:t>
      </w:r>
      <w:proofErr w:type="spellStart"/>
      <w:r w:rsidRPr="004270FE">
        <w:rPr>
          <w:rStyle w:val="1"/>
          <w:i/>
          <w:color w:val="000000"/>
          <w:sz w:val="24"/>
          <w:szCs w:val="24"/>
        </w:rPr>
        <w:t>Мускава</w:t>
      </w:r>
      <w:proofErr w:type="spellEnd"/>
      <w:r w:rsidRPr="004270FE">
        <w:rPr>
          <w:rStyle w:val="1"/>
          <w:i/>
          <w:color w:val="000000"/>
          <w:sz w:val="24"/>
          <w:szCs w:val="24"/>
        </w:rPr>
        <w:t xml:space="preserve"> </w:t>
      </w:r>
      <w:proofErr w:type="spellStart"/>
      <w:r w:rsidRPr="004270FE">
        <w:rPr>
          <w:rStyle w:val="1"/>
          <w:i/>
          <w:color w:val="000000"/>
          <w:sz w:val="24"/>
          <w:szCs w:val="24"/>
        </w:rPr>
        <w:t>эсир</w:t>
      </w:r>
      <w:proofErr w:type="spellEnd"/>
      <w:r w:rsidRPr="004270FE">
        <w:rPr>
          <w:rStyle w:val="1"/>
          <w:i/>
          <w:color w:val="000000"/>
          <w:sz w:val="24"/>
          <w:szCs w:val="24"/>
        </w:rPr>
        <w:t xml:space="preserve"> </w:t>
      </w:r>
      <w:proofErr w:type="spellStart"/>
      <w:r w:rsidRPr="004270FE">
        <w:rPr>
          <w:rStyle w:val="1"/>
          <w:i/>
          <w:color w:val="000000"/>
          <w:sz w:val="24"/>
          <w:szCs w:val="24"/>
        </w:rPr>
        <w:t>ыран</w:t>
      </w:r>
      <w:proofErr w:type="spellEnd"/>
      <w:r w:rsidRPr="004270FE">
        <w:rPr>
          <w:rStyle w:val="1"/>
          <w:i/>
          <w:color w:val="000000"/>
          <w:sz w:val="24"/>
          <w:szCs w:val="24"/>
        </w:rPr>
        <w:t xml:space="preserve"> </w:t>
      </w:r>
      <w:proofErr w:type="spellStart"/>
      <w:r w:rsidRPr="004270FE">
        <w:rPr>
          <w:rStyle w:val="1"/>
          <w:i/>
          <w:color w:val="000000"/>
          <w:sz w:val="24"/>
          <w:szCs w:val="24"/>
        </w:rPr>
        <w:t>каятăр-и</w:t>
      </w:r>
      <w:proofErr w:type="spellEnd"/>
      <w:r w:rsidRPr="004270FE">
        <w:rPr>
          <w:rStyle w:val="1"/>
          <w:i/>
          <w:color w:val="000000"/>
          <w:sz w:val="24"/>
          <w:szCs w:val="24"/>
        </w:rPr>
        <w:t>?</w:t>
      </w:r>
      <w:r>
        <w:rPr>
          <w:rStyle w:val="1"/>
          <w:color w:val="000000"/>
          <w:sz w:val="24"/>
          <w:szCs w:val="24"/>
        </w:rPr>
        <w:t xml:space="preserve"> (</w:t>
      </w:r>
      <w:r w:rsidRPr="004270FE">
        <w:rPr>
          <w:rStyle w:val="1"/>
          <w:color w:val="000000"/>
          <w:sz w:val="24"/>
          <w:szCs w:val="24"/>
        </w:rPr>
        <w:t>Вы едете в Москву завтра?</w:t>
      </w:r>
      <w:r>
        <w:rPr>
          <w:rStyle w:val="1"/>
          <w:color w:val="000000"/>
          <w:sz w:val="24"/>
          <w:szCs w:val="24"/>
        </w:rPr>
        <w:t>)</w:t>
      </w:r>
    </w:p>
    <w:p w:rsidR="00F95B10" w:rsidRPr="004270FE" w:rsidRDefault="00F95B10" w:rsidP="00F95B10">
      <w:pPr>
        <w:pStyle w:val="a3"/>
        <w:numPr>
          <w:ilvl w:val="0"/>
          <w:numId w:val="1"/>
        </w:numPr>
        <w:shd w:val="clear" w:color="auto" w:fill="auto"/>
        <w:spacing w:before="0" w:line="240" w:lineRule="auto"/>
        <w:ind w:left="20" w:firstLine="300"/>
        <w:jc w:val="left"/>
        <w:rPr>
          <w:sz w:val="24"/>
          <w:szCs w:val="24"/>
        </w:rPr>
      </w:pPr>
      <w:r w:rsidRPr="004270FE">
        <w:rPr>
          <w:rStyle w:val="1"/>
          <w:i/>
          <w:color w:val="000000"/>
          <w:sz w:val="24"/>
          <w:szCs w:val="24"/>
        </w:rPr>
        <w:t xml:space="preserve"> </w:t>
      </w:r>
      <w:proofErr w:type="spellStart"/>
      <w:r w:rsidRPr="004270FE">
        <w:rPr>
          <w:rStyle w:val="1"/>
          <w:i/>
          <w:color w:val="000000"/>
          <w:sz w:val="24"/>
          <w:szCs w:val="24"/>
        </w:rPr>
        <w:t>Эсир</w:t>
      </w:r>
      <w:proofErr w:type="spellEnd"/>
      <w:r w:rsidRPr="004270FE">
        <w:rPr>
          <w:rStyle w:val="1"/>
          <w:i/>
          <w:color w:val="000000"/>
          <w:sz w:val="24"/>
          <w:szCs w:val="24"/>
        </w:rPr>
        <w:t xml:space="preserve"> </w:t>
      </w:r>
      <w:proofErr w:type="spellStart"/>
      <w:r w:rsidRPr="004270FE">
        <w:rPr>
          <w:rStyle w:val="1"/>
          <w:i/>
          <w:color w:val="000000"/>
          <w:sz w:val="24"/>
          <w:szCs w:val="24"/>
        </w:rPr>
        <w:t>ыран</w:t>
      </w:r>
      <w:proofErr w:type="spellEnd"/>
      <w:r w:rsidRPr="004270FE">
        <w:rPr>
          <w:rStyle w:val="1"/>
          <w:i/>
          <w:color w:val="000000"/>
          <w:sz w:val="24"/>
          <w:szCs w:val="24"/>
        </w:rPr>
        <w:t xml:space="preserve"> </w:t>
      </w:r>
      <w:proofErr w:type="spellStart"/>
      <w:r w:rsidRPr="004270FE">
        <w:rPr>
          <w:rStyle w:val="1"/>
          <w:i/>
          <w:color w:val="000000"/>
          <w:sz w:val="24"/>
          <w:szCs w:val="24"/>
        </w:rPr>
        <w:t>Мускава</w:t>
      </w:r>
      <w:proofErr w:type="spellEnd"/>
      <w:r w:rsidRPr="004270FE">
        <w:rPr>
          <w:rStyle w:val="1"/>
          <w:i/>
          <w:color w:val="000000"/>
          <w:sz w:val="24"/>
          <w:szCs w:val="24"/>
        </w:rPr>
        <w:t xml:space="preserve"> </w:t>
      </w:r>
      <w:proofErr w:type="spellStart"/>
      <w:r w:rsidRPr="004270FE">
        <w:rPr>
          <w:rStyle w:val="1"/>
          <w:i/>
          <w:color w:val="000000"/>
          <w:sz w:val="24"/>
          <w:szCs w:val="24"/>
        </w:rPr>
        <w:t>каятăр-и</w:t>
      </w:r>
      <w:proofErr w:type="spellEnd"/>
      <w:r w:rsidRPr="004270FE">
        <w:rPr>
          <w:rStyle w:val="1"/>
          <w:i/>
          <w:color w:val="000000"/>
          <w:sz w:val="24"/>
          <w:szCs w:val="24"/>
        </w:rPr>
        <w:t>?</w:t>
      </w:r>
      <w:r>
        <w:rPr>
          <w:rStyle w:val="1"/>
          <w:color w:val="000000"/>
          <w:sz w:val="24"/>
          <w:szCs w:val="24"/>
        </w:rPr>
        <w:t xml:space="preserve"> (</w:t>
      </w:r>
      <w:r w:rsidRPr="004270FE">
        <w:rPr>
          <w:rStyle w:val="1"/>
          <w:color w:val="000000"/>
          <w:sz w:val="24"/>
          <w:szCs w:val="24"/>
        </w:rPr>
        <w:t>Вы завтра едете в Москву?</w:t>
      </w:r>
      <w:r>
        <w:rPr>
          <w:rStyle w:val="1"/>
          <w:color w:val="000000"/>
          <w:sz w:val="24"/>
          <w:szCs w:val="24"/>
        </w:rPr>
        <w:t>)</w:t>
      </w:r>
    </w:p>
    <w:p w:rsidR="00F95B10" w:rsidRPr="004270FE" w:rsidRDefault="00F95B10" w:rsidP="00F95B10">
      <w:pPr>
        <w:pStyle w:val="a3"/>
        <w:numPr>
          <w:ilvl w:val="0"/>
          <w:numId w:val="1"/>
        </w:numPr>
        <w:shd w:val="clear" w:color="auto" w:fill="auto"/>
        <w:spacing w:before="0" w:line="240" w:lineRule="auto"/>
        <w:ind w:left="20" w:firstLine="300"/>
        <w:jc w:val="left"/>
        <w:rPr>
          <w:sz w:val="24"/>
          <w:szCs w:val="24"/>
        </w:rPr>
      </w:pPr>
      <w:r>
        <w:rPr>
          <w:rStyle w:val="1"/>
          <w:color w:val="000000"/>
          <w:sz w:val="24"/>
          <w:szCs w:val="24"/>
        </w:rPr>
        <w:t xml:space="preserve"> </w:t>
      </w:r>
      <w:proofErr w:type="spellStart"/>
      <w:r w:rsidRPr="004270FE">
        <w:rPr>
          <w:rStyle w:val="1"/>
          <w:i/>
          <w:color w:val="000000"/>
          <w:sz w:val="24"/>
          <w:szCs w:val="24"/>
        </w:rPr>
        <w:t>Эсир</w:t>
      </w:r>
      <w:proofErr w:type="spellEnd"/>
      <w:r w:rsidRPr="004270FE">
        <w:rPr>
          <w:rStyle w:val="1"/>
          <w:i/>
          <w:color w:val="000000"/>
          <w:sz w:val="24"/>
          <w:szCs w:val="24"/>
        </w:rPr>
        <w:t xml:space="preserve"> </w:t>
      </w:r>
      <w:proofErr w:type="spellStart"/>
      <w:r w:rsidRPr="004270FE">
        <w:rPr>
          <w:rStyle w:val="1"/>
          <w:i/>
          <w:color w:val="000000"/>
          <w:sz w:val="24"/>
          <w:szCs w:val="24"/>
        </w:rPr>
        <w:t>миçе</w:t>
      </w:r>
      <w:proofErr w:type="spellEnd"/>
      <w:r w:rsidRPr="004270FE">
        <w:rPr>
          <w:rStyle w:val="1"/>
          <w:i/>
          <w:color w:val="000000"/>
          <w:sz w:val="24"/>
          <w:szCs w:val="24"/>
        </w:rPr>
        <w:t xml:space="preserve"> </w:t>
      </w:r>
      <w:proofErr w:type="spellStart"/>
      <w:r w:rsidRPr="004270FE">
        <w:rPr>
          <w:rStyle w:val="1"/>
          <w:i/>
          <w:color w:val="000000"/>
          <w:sz w:val="24"/>
          <w:szCs w:val="24"/>
        </w:rPr>
        <w:t>çулта</w:t>
      </w:r>
      <w:proofErr w:type="spellEnd"/>
      <w:r w:rsidRPr="004270FE">
        <w:rPr>
          <w:rStyle w:val="1"/>
          <w:i/>
          <w:color w:val="000000"/>
          <w:sz w:val="24"/>
          <w:szCs w:val="24"/>
        </w:rPr>
        <w:t>?</w:t>
      </w:r>
      <w:r>
        <w:rPr>
          <w:rStyle w:val="1"/>
          <w:color w:val="000000"/>
          <w:sz w:val="24"/>
          <w:szCs w:val="24"/>
        </w:rPr>
        <w:t xml:space="preserve"> (</w:t>
      </w:r>
      <w:r w:rsidRPr="004270FE">
        <w:rPr>
          <w:rStyle w:val="1"/>
          <w:color w:val="000000"/>
          <w:sz w:val="24"/>
          <w:szCs w:val="24"/>
        </w:rPr>
        <w:t>Сколько вам</w:t>
      </w:r>
      <w:r>
        <w:rPr>
          <w:rStyle w:val="1"/>
          <w:color w:val="000000"/>
          <w:sz w:val="24"/>
          <w:szCs w:val="24"/>
        </w:rPr>
        <w:t xml:space="preserve"> </w:t>
      </w:r>
      <w:r w:rsidRPr="004270FE">
        <w:rPr>
          <w:rStyle w:val="1"/>
          <w:color w:val="000000"/>
          <w:sz w:val="24"/>
          <w:szCs w:val="24"/>
        </w:rPr>
        <w:t xml:space="preserve"> лет?</w:t>
      </w:r>
      <w:r>
        <w:rPr>
          <w:rStyle w:val="1"/>
          <w:color w:val="000000"/>
          <w:sz w:val="24"/>
          <w:szCs w:val="24"/>
        </w:rPr>
        <w:t>)</w:t>
      </w:r>
    </w:p>
    <w:p w:rsidR="00F95B10" w:rsidRPr="004270FE" w:rsidRDefault="00F95B10" w:rsidP="00F95B10">
      <w:pPr>
        <w:pStyle w:val="a3"/>
        <w:numPr>
          <w:ilvl w:val="0"/>
          <w:numId w:val="1"/>
        </w:numPr>
        <w:shd w:val="clear" w:color="auto" w:fill="auto"/>
        <w:spacing w:before="0" w:line="240" w:lineRule="auto"/>
        <w:ind w:left="20" w:firstLine="300"/>
        <w:jc w:val="left"/>
        <w:rPr>
          <w:sz w:val="24"/>
          <w:szCs w:val="24"/>
        </w:rPr>
      </w:pPr>
      <w:r>
        <w:rPr>
          <w:rStyle w:val="1"/>
          <w:color w:val="000000"/>
          <w:sz w:val="24"/>
          <w:szCs w:val="24"/>
        </w:rPr>
        <w:t xml:space="preserve"> </w:t>
      </w:r>
      <w:proofErr w:type="spellStart"/>
      <w:r w:rsidRPr="004270FE">
        <w:rPr>
          <w:rStyle w:val="1"/>
          <w:i/>
          <w:color w:val="000000"/>
          <w:sz w:val="24"/>
          <w:szCs w:val="24"/>
        </w:rPr>
        <w:t>Эсир</w:t>
      </w:r>
      <w:proofErr w:type="spellEnd"/>
      <w:r w:rsidRPr="004270FE">
        <w:rPr>
          <w:rStyle w:val="1"/>
          <w:i/>
          <w:color w:val="000000"/>
          <w:sz w:val="24"/>
          <w:szCs w:val="24"/>
        </w:rPr>
        <w:t xml:space="preserve"> </w:t>
      </w:r>
      <w:proofErr w:type="spellStart"/>
      <w:r w:rsidRPr="004270FE">
        <w:rPr>
          <w:rStyle w:val="1"/>
          <w:i/>
          <w:color w:val="000000"/>
          <w:sz w:val="24"/>
          <w:szCs w:val="24"/>
        </w:rPr>
        <w:t>çирĕм</w:t>
      </w:r>
      <w:proofErr w:type="spellEnd"/>
      <w:r w:rsidRPr="004270FE">
        <w:rPr>
          <w:rStyle w:val="1"/>
          <w:i/>
          <w:color w:val="000000"/>
          <w:sz w:val="24"/>
          <w:szCs w:val="24"/>
        </w:rPr>
        <w:t xml:space="preserve"> </w:t>
      </w:r>
      <w:proofErr w:type="spellStart"/>
      <w:r w:rsidRPr="004270FE">
        <w:rPr>
          <w:rStyle w:val="1"/>
          <w:i/>
          <w:color w:val="000000"/>
          <w:sz w:val="24"/>
          <w:szCs w:val="24"/>
        </w:rPr>
        <w:t>çиччĕ</w:t>
      </w:r>
      <w:proofErr w:type="gramStart"/>
      <w:r w:rsidRPr="004270FE">
        <w:rPr>
          <w:rStyle w:val="1"/>
          <w:i/>
          <w:color w:val="000000"/>
          <w:sz w:val="24"/>
          <w:szCs w:val="24"/>
        </w:rPr>
        <w:t>ре-и</w:t>
      </w:r>
      <w:proofErr w:type="spellEnd"/>
      <w:proofErr w:type="gramEnd"/>
      <w:r w:rsidRPr="004270FE">
        <w:rPr>
          <w:rStyle w:val="1"/>
          <w:i/>
          <w:color w:val="000000"/>
          <w:sz w:val="24"/>
          <w:szCs w:val="24"/>
        </w:rPr>
        <w:t>?</w:t>
      </w:r>
      <w:r>
        <w:rPr>
          <w:rStyle w:val="1"/>
          <w:color w:val="000000"/>
          <w:sz w:val="24"/>
          <w:szCs w:val="24"/>
        </w:rPr>
        <w:t xml:space="preserve"> (</w:t>
      </w:r>
      <w:r w:rsidRPr="004270FE">
        <w:rPr>
          <w:rStyle w:val="1"/>
          <w:color w:val="000000"/>
          <w:sz w:val="24"/>
          <w:szCs w:val="24"/>
        </w:rPr>
        <w:t>Вам 27 лет?</w:t>
      </w:r>
      <w:r>
        <w:rPr>
          <w:rStyle w:val="1"/>
          <w:color w:val="000000"/>
          <w:sz w:val="24"/>
          <w:szCs w:val="24"/>
        </w:rPr>
        <w:t>)</w:t>
      </w:r>
    </w:p>
    <w:p w:rsidR="00F95B10" w:rsidRPr="004270FE" w:rsidRDefault="00F95B10" w:rsidP="00F95B10">
      <w:pPr>
        <w:pStyle w:val="a3"/>
        <w:numPr>
          <w:ilvl w:val="0"/>
          <w:numId w:val="1"/>
        </w:numPr>
        <w:shd w:val="clear" w:color="auto" w:fill="auto"/>
        <w:spacing w:before="0" w:line="240" w:lineRule="auto"/>
        <w:ind w:left="20" w:firstLine="300"/>
        <w:jc w:val="left"/>
        <w:rPr>
          <w:sz w:val="24"/>
          <w:szCs w:val="24"/>
        </w:rPr>
      </w:pPr>
      <w:r>
        <w:rPr>
          <w:rStyle w:val="1"/>
          <w:color w:val="000000"/>
          <w:sz w:val="24"/>
          <w:szCs w:val="24"/>
        </w:rPr>
        <w:t xml:space="preserve"> </w:t>
      </w:r>
      <w:proofErr w:type="spellStart"/>
      <w:proofErr w:type="gramStart"/>
      <w:r w:rsidRPr="004270FE">
        <w:rPr>
          <w:rStyle w:val="1"/>
          <w:i/>
          <w:color w:val="000000"/>
          <w:sz w:val="24"/>
          <w:szCs w:val="24"/>
        </w:rPr>
        <w:t>Ку</w:t>
      </w:r>
      <w:proofErr w:type="spellEnd"/>
      <w:r w:rsidRPr="004270FE">
        <w:rPr>
          <w:rStyle w:val="1"/>
          <w:i/>
          <w:color w:val="000000"/>
          <w:sz w:val="24"/>
          <w:szCs w:val="24"/>
        </w:rPr>
        <w:t xml:space="preserve"> </w:t>
      </w:r>
      <w:proofErr w:type="spellStart"/>
      <w:r w:rsidRPr="004270FE">
        <w:rPr>
          <w:rStyle w:val="1"/>
          <w:i/>
          <w:color w:val="000000"/>
          <w:sz w:val="24"/>
          <w:szCs w:val="24"/>
        </w:rPr>
        <w:t>кам</w:t>
      </w:r>
      <w:proofErr w:type="spellEnd"/>
      <w:proofErr w:type="gramEnd"/>
      <w:r w:rsidRPr="004270FE">
        <w:rPr>
          <w:rStyle w:val="1"/>
          <w:i/>
          <w:color w:val="000000"/>
          <w:sz w:val="24"/>
          <w:szCs w:val="24"/>
        </w:rPr>
        <w:t xml:space="preserve"> </w:t>
      </w:r>
      <w:proofErr w:type="spellStart"/>
      <w:r w:rsidRPr="004270FE">
        <w:rPr>
          <w:rStyle w:val="1"/>
          <w:i/>
          <w:color w:val="000000"/>
          <w:sz w:val="24"/>
          <w:szCs w:val="24"/>
        </w:rPr>
        <w:t>кĕнеки</w:t>
      </w:r>
      <w:proofErr w:type="spellEnd"/>
      <w:r w:rsidRPr="004270FE">
        <w:rPr>
          <w:rStyle w:val="1"/>
          <w:i/>
          <w:color w:val="000000"/>
          <w:sz w:val="24"/>
          <w:szCs w:val="24"/>
        </w:rPr>
        <w:t>?</w:t>
      </w:r>
      <w:r>
        <w:rPr>
          <w:rStyle w:val="1"/>
          <w:color w:val="000000"/>
          <w:sz w:val="24"/>
          <w:szCs w:val="24"/>
        </w:rPr>
        <w:t xml:space="preserve"> (</w:t>
      </w:r>
      <w:r w:rsidRPr="004270FE">
        <w:rPr>
          <w:rStyle w:val="1"/>
          <w:color w:val="000000"/>
          <w:sz w:val="24"/>
          <w:szCs w:val="24"/>
        </w:rPr>
        <w:t>Чья эта книга?</w:t>
      </w:r>
      <w:r>
        <w:rPr>
          <w:rStyle w:val="1"/>
          <w:color w:val="000000"/>
          <w:sz w:val="24"/>
          <w:szCs w:val="24"/>
        </w:rPr>
        <w:t>)</w:t>
      </w:r>
    </w:p>
    <w:p w:rsidR="00F95B10" w:rsidRPr="004270FE" w:rsidRDefault="00F95B10" w:rsidP="00F95B10">
      <w:pPr>
        <w:pStyle w:val="a3"/>
        <w:numPr>
          <w:ilvl w:val="0"/>
          <w:numId w:val="1"/>
        </w:numPr>
        <w:shd w:val="clear" w:color="auto" w:fill="auto"/>
        <w:spacing w:before="0" w:after="163" w:line="240" w:lineRule="auto"/>
        <w:ind w:left="20" w:firstLine="300"/>
        <w:jc w:val="left"/>
        <w:rPr>
          <w:sz w:val="24"/>
          <w:szCs w:val="24"/>
        </w:rPr>
      </w:pPr>
      <w:r>
        <w:rPr>
          <w:rStyle w:val="1"/>
          <w:color w:val="000000"/>
          <w:sz w:val="24"/>
          <w:szCs w:val="24"/>
        </w:rPr>
        <w:t xml:space="preserve"> </w:t>
      </w:r>
      <w:proofErr w:type="spellStart"/>
      <w:proofErr w:type="gramStart"/>
      <w:r w:rsidRPr="004270FE">
        <w:rPr>
          <w:rStyle w:val="1"/>
          <w:i/>
          <w:color w:val="000000"/>
          <w:sz w:val="24"/>
          <w:szCs w:val="24"/>
        </w:rPr>
        <w:t>Ку</w:t>
      </w:r>
      <w:proofErr w:type="spellEnd"/>
      <w:r w:rsidRPr="004270FE">
        <w:rPr>
          <w:rStyle w:val="1"/>
          <w:i/>
          <w:color w:val="000000"/>
          <w:sz w:val="24"/>
          <w:szCs w:val="24"/>
        </w:rPr>
        <w:t xml:space="preserve"> </w:t>
      </w:r>
      <w:proofErr w:type="spellStart"/>
      <w:r w:rsidRPr="004270FE">
        <w:rPr>
          <w:rStyle w:val="1"/>
          <w:i/>
          <w:color w:val="000000"/>
          <w:sz w:val="24"/>
          <w:szCs w:val="24"/>
        </w:rPr>
        <w:t>к</w:t>
      </w:r>
      <w:proofErr w:type="gramEnd"/>
      <w:r w:rsidRPr="004270FE">
        <w:rPr>
          <w:rStyle w:val="1"/>
          <w:i/>
          <w:color w:val="000000"/>
          <w:sz w:val="24"/>
          <w:szCs w:val="24"/>
        </w:rPr>
        <w:t>ĕнеке</w:t>
      </w:r>
      <w:proofErr w:type="spellEnd"/>
      <w:r w:rsidRPr="004270FE">
        <w:rPr>
          <w:rStyle w:val="1"/>
          <w:i/>
          <w:color w:val="000000"/>
          <w:sz w:val="24"/>
          <w:szCs w:val="24"/>
        </w:rPr>
        <w:t xml:space="preserve"> </w:t>
      </w:r>
      <w:proofErr w:type="spellStart"/>
      <w:r w:rsidRPr="004270FE">
        <w:rPr>
          <w:rStyle w:val="1"/>
          <w:i/>
          <w:color w:val="000000"/>
          <w:sz w:val="24"/>
          <w:szCs w:val="24"/>
        </w:rPr>
        <w:t>сирĕн-и</w:t>
      </w:r>
      <w:proofErr w:type="spellEnd"/>
      <w:r w:rsidRPr="004270FE">
        <w:rPr>
          <w:rStyle w:val="1"/>
          <w:i/>
          <w:color w:val="000000"/>
          <w:sz w:val="24"/>
          <w:szCs w:val="24"/>
        </w:rPr>
        <w:t>?</w:t>
      </w:r>
      <w:r>
        <w:rPr>
          <w:rStyle w:val="1"/>
          <w:color w:val="000000"/>
          <w:sz w:val="24"/>
          <w:szCs w:val="24"/>
        </w:rPr>
        <w:t xml:space="preserve"> (</w:t>
      </w:r>
      <w:r w:rsidRPr="004270FE">
        <w:rPr>
          <w:rStyle w:val="1"/>
          <w:color w:val="000000"/>
          <w:sz w:val="24"/>
          <w:szCs w:val="24"/>
        </w:rPr>
        <w:t>Эта ваша книга?</w:t>
      </w:r>
      <w:r>
        <w:rPr>
          <w:rStyle w:val="1"/>
          <w:color w:val="000000"/>
          <w:sz w:val="24"/>
          <w:szCs w:val="24"/>
        </w:rPr>
        <w:t>)</w:t>
      </w:r>
    </w:p>
    <w:p w:rsidR="00F95B10" w:rsidRDefault="00F95B10" w:rsidP="00F95B10">
      <w:pPr>
        <w:pStyle w:val="40"/>
        <w:shd w:val="clear" w:color="auto" w:fill="auto"/>
        <w:tabs>
          <w:tab w:val="left" w:pos="2443"/>
          <w:tab w:val="right" w:pos="5608"/>
          <w:tab w:val="right" w:pos="5668"/>
        </w:tabs>
        <w:spacing w:before="0" w:line="240" w:lineRule="auto"/>
        <w:ind w:left="700"/>
        <w:rPr>
          <w:sz w:val="24"/>
          <w:szCs w:val="24"/>
        </w:rPr>
      </w:pPr>
    </w:p>
    <w:p w:rsidR="00F95B10" w:rsidRDefault="00F95B10" w:rsidP="00F95B10">
      <w:pPr>
        <w:pStyle w:val="20"/>
        <w:shd w:val="clear" w:color="auto" w:fill="auto"/>
        <w:spacing w:before="0" w:after="0" w:line="240" w:lineRule="auto"/>
        <w:ind w:right="140" w:firstLine="708"/>
        <w:rPr>
          <w:sz w:val="24"/>
          <w:szCs w:val="24"/>
        </w:rPr>
      </w:pPr>
    </w:p>
    <w:p w:rsidR="00F95B10" w:rsidRDefault="006E6A23" w:rsidP="006E6A23">
      <w:pPr>
        <w:pStyle w:val="30"/>
        <w:keepNext/>
        <w:keepLines/>
        <w:shd w:val="clear" w:color="auto" w:fill="auto"/>
        <w:spacing w:before="0" w:after="166" w:line="200" w:lineRule="exact"/>
        <w:jc w:val="left"/>
        <w:rPr>
          <w:rStyle w:val="3"/>
          <w:color w:val="000000"/>
          <w:sz w:val="24"/>
          <w:szCs w:val="24"/>
        </w:rPr>
      </w:pPr>
      <w:r w:rsidRPr="006A67F3">
        <w:rPr>
          <w:rStyle w:val="3"/>
          <w:color w:val="000000"/>
          <w:sz w:val="24"/>
          <w:szCs w:val="24"/>
        </w:rPr>
        <w:t xml:space="preserve">                 </w:t>
      </w:r>
      <w:bookmarkStart w:id="0" w:name="bookmark1"/>
    </w:p>
    <w:p w:rsidR="006E6A23" w:rsidRPr="00032EEB" w:rsidRDefault="00F95B10" w:rsidP="006E6A23">
      <w:pPr>
        <w:pStyle w:val="30"/>
        <w:keepNext/>
        <w:keepLines/>
        <w:shd w:val="clear" w:color="auto" w:fill="auto"/>
        <w:spacing w:before="0" w:after="166" w:line="200" w:lineRule="exact"/>
        <w:jc w:val="left"/>
        <w:rPr>
          <w:b w:val="0"/>
          <w:sz w:val="24"/>
          <w:szCs w:val="24"/>
        </w:rPr>
      </w:pPr>
      <w:r>
        <w:rPr>
          <w:rStyle w:val="3"/>
          <w:b/>
          <w:color w:val="000000"/>
          <w:sz w:val="24"/>
          <w:szCs w:val="24"/>
        </w:rPr>
        <w:t xml:space="preserve">                                                                      </w:t>
      </w:r>
      <w:r w:rsidR="006E6A23" w:rsidRPr="00032EEB">
        <w:rPr>
          <w:rStyle w:val="3"/>
          <w:b/>
          <w:color w:val="000000"/>
          <w:sz w:val="24"/>
          <w:szCs w:val="24"/>
        </w:rPr>
        <w:t>УДАРЕНИЕ</w:t>
      </w:r>
      <w:bookmarkEnd w:id="0"/>
    </w:p>
    <w:p w:rsidR="006E6A23" w:rsidRPr="006A67F3" w:rsidRDefault="006E6A23" w:rsidP="006A67F3">
      <w:pPr>
        <w:pStyle w:val="a3"/>
        <w:shd w:val="clear" w:color="auto" w:fill="auto"/>
        <w:spacing w:before="0" w:line="240" w:lineRule="auto"/>
        <w:ind w:left="20" w:right="20" w:firstLine="320"/>
        <w:rPr>
          <w:sz w:val="24"/>
          <w:szCs w:val="24"/>
        </w:rPr>
      </w:pPr>
      <w:r w:rsidRPr="006A67F3">
        <w:rPr>
          <w:rStyle w:val="1"/>
          <w:color w:val="000000"/>
          <w:sz w:val="24"/>
          <w:szCs w:val="24"/>
        </w:rPr>
        <w:t>Ударение в чувашском язы</w:t>
      </w:r>
      <w:r w:rsidR="00810605">
        <w:rPr>
          <w:rStyle w:val="1"/>
          <w:color w:val="000000"/>
          <w:sz w:val="24"/>
          <w:szCs w:val="24"/>
        </w:rPr>
        <w:t>ке определяется наличием или от</w:t>
      </w:r>
      <w:r w:rsidRPr="006A67F3">
        <w:rPr>
          <w:rStyle w:val="1"/>
          <w:color w:val="000000"/>
          <w:sz w:val="24"/>
          <w:szCs w:val="24"/>
        </w:rPr>
        <w:t xml:space="preserve">сутствием слабых (или кратких) гласных </w:t>
      </w:r>
      <w:r w:rsidRPr="006A67F3">
        <w:rPr>
          <w:rStyle w:val="12pt"/>
          <w:color w:val="000000"/>
        </w:rPr>
        <w:t>[а</w:t>
      </w:r>
      <w:proofErr w:type="gramStart"/>
      <w:r w:rsidRPr="006A67F3">
        <w:rPr>
          <w:rStyle w:val="12pt"/>
          <w:color w:val="000000"/>
        </w:rPr>
        <w:t xml:space="preserve">], </w:t>
      </w:r>
      <w:r w:rsidR="00810605" w:rsidRPr="00810605">
        <w:rPr>
          <w:rStyle w:val="1"/>
          <w:b/>
          <w:color w:val="000000"/>
          <w:sz w:val="24"/>
          <w:szCs w:val="24"/>
        </w:rPr>
        <w:t>[</w:t>
      </w:r>
      <w:proofErr w:type="spellStart"/>
      <w:r w:rsidR="00810605" w:rsidRPr="00810605">
        <w:rPr>
          <w:rStyle w:val="1"/>
          <w:b/>
          <w:color w:val="000000"/>
          <w:sz w:val="24"/>
          <w:szCs w:val="24"/>
        </w:rPr>
        <w:t>ĕ</w:t>
      </w:r>
      <w:proofErr w:type="spellEnd"/>
      <w:r w:rsidRPr="00810605">
        <w:rPr>
          <w:rStyle w:val="1"/>
          <w:b/>
          <w:color w:val="000000"/>
          <w:sz w:val="24"/>
          <w:szCs w:val="24"/>
        </w:rPr>
        <w:t>].</w:t>
      </w:r>
      <w:proofErr w:type="gramEnd"/>
    </w:p>
    <w:p w:rsidR="006E6A23" w:rsidRPr="006A67F3" w:rsidRDefault="006E6A23" w:rsidP="006A67F3">
      <w:pPr>
        <w:pStyle w:val="a3"/>
        <w:shd w:val="clear" w:color="auto" w:fill="auto"/>
        <w:spacing w:before="0" w:line="240" w:lineRule="auto"/>
        <w:ind w:left="20" w:right="20" w:firstLine="320"/>
        <w:rPr>
          <w:rStyle w:val="1"/>
          <w:color w:val="000000"/>
          <w:sz w:val="24"/>
          <w:szCs w:val="24"/>
        </w:rPr>
      </w:pPr>
      <w:r w:rsidRPr="006A67F3">
        <w:rPr>
          <w:rStyle w:val="1"/>
          <w:color w:val="000000"/>
          <w:sz w:val="24"/>
          <w:szCs w:val="24"/>
        </w:rPr>
        <w:t>При отсутствии слабых гласных ударение падает на пос</w:t>
      </w:r>
      <w:r w:rsidRPr="006A67F3">
        <w:rPr>
          <w:rStyle w:val="8pt"/>
          <w:b w:val="0"/>
          <w:color w:val="000000"/>
          <w:sz w:val="24"/>
          <w:szCs w:val="24"/>
        </w:rPr>
        <w:t>ледний</w:t>
      </w:r>
      <w:r w:rsidRPr="006A67F3">
        <w:rPr>
          <w:rStyle w:val="8pt"/>
          <w:color w:val="000000"/>
          <w:sz w:val="24"/>
          <w:szCs w:val="24"/>
        </w:rPr>
        <w:t xml:space="preserve"> </w:t>
      </w:r>
      <w:r w:rsidRPr="006A67F3">
        <w:rPr>
          <w:rStyle w:val="1"/>
          <w:color w:val="000000"/>
          <w:sz w:val="24"/>
          <w:szCs w:val="24"/>
        </w:rPr>
        <w:t xml:space="preserve">слог: </w:t>
      </w:r>
      <w:proofErr w:type="spellStart"/>
      <w:r w:rsidRPr="006A67F3">
        <w:rPr>
          <w:rStyle w:val="1"/>
          <w:i/>
          <w:color w:val="000000"/>
          <w:sz w:val="24"/>
          <w:szCs w:val="24"/>
        </w:rPr>
        <w:t>атте</w:t>
      </w:r>
      <w:proofErr w:type="spellEnd"/>
      <w:r w:rsidRPr="006A67F3">
        <w:rPr>
          <w:rStyle w:val="1"/>
          <w:color w:val="000000"/>
          <w:sz w:val="24"/>
          <w:szCs w:val="24"/>
        </w:rPr>
        <w:t xml:space="preserve"> (папа), </w:t>
      </w:r>
      <w:r w:rsidRPr="006A67F3">
        <w:rPr>
          <w:rStyle w:val="1"/>
          <w:i/>
          <w:color w:val="000000"/>
          <w:sz w:val="24"/>
          <w:szCs w:val="24"/>
        </w:rPr>
        <w:t>анне</w:t>
      </w:r>
      <w:r w:rsidRPr="006A67F3">
        <w:rPr>
          <w:rStyle w:val="1"/>
          <w:color w:val="000000"/>
          <w:sz w:val="24"/>
          <w:szCs w:val="24"/>
        </w:rPr>
        <w:t xml:space="preserve"> (мама), </w:t>
      </w:r>
      <w:proofErr w:type="spellStart"/>
      <w:r w:rsidRPr="006A67F3">
        <w:rPr>
          <w:rStyle w:val="1"/>
          <w:i/>
          <w:color w:val="000000"/>
          <w:sz w:val="24"/>
          <w:szCs w:val="24"/>
        </w:rPr>
        <w:t>вула</w:t>
      </w:r>
      <w:proofErr w:type="spellEnd"/>
      <w:r w:rsidR="000372E3" w:rsidRPr="006A67F3">
        <w:rPr>
          <w:rStyle w:val="1"/>
          <w:i/>
          <w:color w:val="000000"/>
          <w:sz w:val="24"/>
          <w:szCs w:val="24"/>
        </w:rPr>
        <w:t xml:space="preserve"> </w:t>
      </w:r>
      <w:r w:rsidRPr="006A67F3">
        <w:rPr>
          <w:rStyle w:val="1"/>
          <w:color w:val="000000"/>
          <w:sz w:val="24"/>
          <w:szCs w:val="24"/>
        </w:rPr>
        <w:t xml:space="preserve">(читай), </w:t>
      </w:r>
      <w:r w:rsidRPr="006A67F3">
        <w:rPr>
          <w:rStyle w:val="1"/>
          <w:i/>
          <w:color w:val="000000"/>
          <w:sz w:val="24"/>
          <w:szCs w:val="24"/>
        </w:rPr>
        <w:t>кушак</w:t>
      </w:r>
      <w:r w:rsidRPr="006A67F3">
        <w:rPr>
          <w:rStyle w:val="1"/>
          <w:color w:val="000000"/>
          <w:sz w:val="24"/>
          <w:szCs w:val="24"/>
        </w:rPr>
        <w:t xml:space="preserve"> (кошка).</w:t>
      </w:r>
    </w:p>
    <w:p w:rsidR="006E6A23" w:rsidRPr="006A67F3" w:rsidRDefault="006E6A23" w:rsidP="006A67F3">
      <w:pPr>
        <w:pStyle w:val="a3"/>
        <w:shd w:val="clear" w:color="auto" w:fill="auto"/>
        <w:spacing w:before="0" w:line="240" w:lineRule="auto"/>
        <w:ind w:left="20" w:right="20" w:firstLine="320"/>
        <w:rPr>
          <w:rStyle w:val="1"/>
          <w:color w:val="000000"/>
          <w:sz w:val="24"/>
          <w:szCs w:val="24"/>
        </w:rPr>
      </w:pPr>
      <w:r w:rsidRPr="006A67F3">
        <w:rPr>
          <w:rStyle w:val="1"/>
          <w:color w:val="000000"/>
          <w:sz w:val="24"/>
          <w:szCs w:val="24"/>
        </w:rPr>
        <w:t xml:space="preserve">В словах с одними лишь слабыми гласными ударение падает на первый слог: </w:t>
      </w:r>
      <w:proofErr w:type="spellStart"/>
      <w:r w:rsidRPr="006A67F3">
        <w:rPr>
          <w:rStyle w:val="1"/>
          <w:i/>
          <w:color w:val="000000"/>
          <w:sz w:val="24"/>
          <w:szCs w:val="24"/>
        </w:rPr>
        <w:t>вăйлă</w:t>
      </w:r>
      <w:proofErr w:type="spellEnd"/>
      <w:r w:rsidRPr="006A67F3">
        <w:rPr>
          <w:rStyle w:val="1"/>
          <w:i/>
          <w:color w:val="000000"/>
          <w:sz w:val="24"/>
          <w:szCs w:val="24"/>
        </w:rPr>
        <w:t xml:space="preserve"> </w:t>
      </w:r>
      <w:r w:rsidRPr="006A67F3">
        <w:rPr>
          <w:rStyle w:val="1"/>
          <w:color w:val="000000"/>
          <w:sz w:val="24"/>
          <w:szCs w:val="24"/>
        </w:rPr>
        <w:t xml:space="preserve">(сильный),  </w:t>
      </w:r>
      <w:proofErr w:type="spellStart"/>
      <w:proofErr w:type="gramStart"/>
      <w:r w:rsidRPr="006A67F3">
        <w:rPr>
          <w:rStyle w:val="1"/>
          <w:i/>
          <w:color w:val="000000"/>
          <w:sz w:val="24"/>
          <w:szCs w:val="24"/>
        </w:rPr>
        <w:t>п</w:t>
      </w:r>
      <w:proofErr w:type="gramEnd"/>
      <w:r w:rsidRPr="006A67F3">
        <w:rPr>
          <w:rStyle w:val="1"/>
          <w:i/>
          <w:color w:val="000000"/>
          <w:sz w:val="24"/>
          <w:szCs w:val="24"/>
        </w:rPr>
        <w:t>ĕлĕт</w:t>
      </w:r>
      <w:proofErr w:type="spellEnd"/>
      <w:r w:rsidRPr="006A67F3">
        <w:rPr>
          <w:rStyle w:val="1"/>
          <w:color w:val="000000"/>
          <w:sz w:val="24"/>
          <w:szCs w:val="24"/>
        </w:rPr>
        <w:t xml:space="preserve"> (облако), </w:t>
      </w:r>
      <w:proofErr w:type="spellStart"/>
      <w:r w:rsidRPr="006A67F3">
        <w:rPr>
          <w:rStyle w:val="1"/>
          <w:i/>
          <w:color w:val="000000"/>
          <w:sz w:val="24"/>
          <w:szCs w:val="24"/>
        </w:rPr>
        <w:t>ĕмĕт</w:t>
      </w:r>
      <w:proofErr w:type="spellEnd"/>
      <w:r w:rsidRPr="006A67F3">
        <w:rPr>
          <w:rStyle w:val="1"/>
          <w:color w:val="000000"/>
          <w:sz w:val="24"/>
          <w:szCs w:val="24"/>
        </w:rPr>
        <w:t xml:space="preserve"> (мечта), </w:t>
      </w:r>
      <w:proofErr w:type="spellStart"/>
      <w:r w:rsidRPr="006A67F3">
        <w:rPr>
          <w:rStyle w:val="1"/>
          <w:i/>
          <w:color w:val="000000"/>
          <w:sz w:val="24"/>
          <w:szCs w:val="24"/>
        </w:rPr>
        <w:t>шăллăм</w:t>
      </w:r>
      <w:proofErr w:type="spellEnd"/>
      <w:r w:rsidRPr="006A67F3">
        <w:rPr>
          <w:rStyle w:val="1"/>
          <w:color w:val="000000"/>
          <w:sz w:val="24"/>
          <w:szCs w:val="24"/>
        </w:rPr>
        <w:t xml:space="preserve"> (младший брат).</w:t>
      </w:r>
    </w:p>
    <w:p w:rsidR="006E6A23" w:rsidRPr="006A67F3" w:rsidRDefault="006E6A23" w:rsidP="006A67F3">
      <w:pPr>
        <w:pStyle w:val="a3"/>
        <w:shd w:val="clear" w:color="auto" w:fill="auto"/>
        <w:spacing w:before="0" w:line="240" w:lineRule="auto"/>
        <w:ind w:left="20" w:right="20" w:firstLine="320"/>
        <w:rPr>
          <w:sz w:val="24"/>
          <w:szCs w:val="24"/>
        </w:rPr>
      </w:pPr>
      <w:r w:rsidRPr="006A67F3">
        <w:rPr>
          <w:rStyle w:val="1"/>
          <w:color w:val="000000"/>
          <w:sz w:val="24"/>
          <w:szCs w:val="24"/>
        </w:rPr>
        <w:t xml:space="preserve">Если в слове имеются как сильные, так и слабые гласные, то ударение падает на последний слог с сильным гласным: </w:t>
      </w:r>
      <w:proofErr w:type="spellStart"/>
      <w:r w:rsidRPr="006A67F3">
        <w:rPr>
          <w:rStyle w:val="1"/>
          <w:i/>
          <w:color w:val="000000"/>
          <w:sz w:val="24"/>
          <w:szCs w:val="24"/>
        </w:rPr>
        <w:t>хĕвел</w:t>
      </w:r>
      <w:proofErr w:type="spellEnd"/>
      <w:r w:rsidRPr="006A67F3">
        <w:rPr>
          <w:rStyle w:val="1"/>
          <w:i/>
          <w:color w:val="000000"/>
          <w:sz w:val="24"/>
          <w:szCs w:val="24"/>
        </w:rPr>
        <w:t xml:space="preserve"> </w:t>
      </w:r>
      <w:r w:rsidRPr="006A67F3">
        <w:rPr>
          <w:rStyle w:val="1"/>
          <w:color w:val="000000"/>
          <w:sz w:val="24"/>
          <w:szCs w:val="24"/>
        </w:rPr>
        <w:t xml:space="preserve">(солнце), </w:t>
      </w:r>
      <w:proofErr w:type="spellStart"/>
      <w:r w:rsidRPr="006A67F3">
        <w:rPr>
          <w:rStyle w:val="1"/>
          <w:i/>
          <w:color w:val="000000"/>
          <w:sz w:val="24"/>
          <w:szCs w:val="24"/>
        </w:rPr>
        <w:t>сăмса</w:t>
      </w:r>
      <w:proofErr w:type="spellEnd"/>
      <w:r w:rsidRPr="006A67F3">
        <w:rPr>
          <w:rStyle w:val="1"/>
          <w:color w:val="000000"/>
          <w:sz w:val="24"/>
          <w:szCs w:val="24"/>
        </w:rPr>
        <w:t xml:space="preserve"> (нос), </w:t>
      </w:r>
      <w:proofErr w:type="spellStart"/>
      <w:r w:rsidRPr="006A67F3">
        <w:rPr>
          <w:rStyle w:val="1"/>
          <w:i/>
          <w:color w:val="000000"/>
          <w:sz w:val="24"/>
          <w:szCs w:val="24"/>
        </w:rPr>
        <w:t>кĕнеке</w:t>
      </w:r>
      <w:proofErr w:type="spellEnd"/>
      <w:r w:rsidRPr="006A67F3">
        <w:rPr>
          <w:rStyle w:val="1"/>
          <w:color w:val="000000"/>
          <w:sz w:val="24"/>
          <w:szCs w:val="24"/>
        </w:rPr>
        <w:t xml:space="preserve"> (книга), </w:t>
      </w:r>
      <w:proofErr w:type="spellStart"/>
      <w:r w:rsidR="000372E3" w:rsidRPr="006A67F3">
        <w:rPr>
          <w:rStyle w:val="1"/>
          <w:i/>
          <w:color w:val="000000"/>
          <w:sz w:val="24"/>
          <w:szCs w:val="24"/>
        </w:rPr>
        <w:t>пурăн</w:t>
      </w:r>
      <w:proofErr w:type="spellEnd"/>
      <w:r w:rsidR="000372E3" w:rsidRPr="006A67F3">
        <w:rPr>
          <w:rStyle w:val="1"/>
          <w:color w:val="000000"/>
          <w:sz w:val="24"/>
          <w:szCs w:val="24"/>
        </w:rPr>
        <w:t xml:space="preserve"> (живи).</w:t>
      </w:r>
    </w:p>
    <w:p w:rsidR="00B91BD8" w:rsidRPr="006A67F3" w:rsidRDefault="006E6A23" w:rsidP="006A67F3">
      <w:pPr>
        <w:spacing w:line="240" w:lineRule="auto"/>
        <w:rPr>
          <w:rStyle w:val="1"/>
          <w:rFonts w:eastAsiaTheme="minorEastAsia"/>
          <w:color w:val="000000"/>
          <w:sz w:val="24"/>
          <w:szCs w:val="24"/>
        </w:rPr>
      </w:pPr>
      <w:r w:rsidRPr="006A67F3">
        <w:rPr>
          <w:rStyle w:val="1"/>
          <w:rFonts w:eastAsiaTheme="minorEastAsia"/>
          <w:color w:val="000000"/>
          <w:sz w:val="24"/>
          <w:szCs w:val="24"/>
        </w:rPr>
        <w:t>В целом можно сказать, что словесное ударение в чувашском языке тяготеет к конечному слогу. Если конечные слоги заняты слабыми гласными, то ударение перемещается к началу слова</w:t>
      </w:r>
      <w:r w:rsidR="000372E3" w:rsidRPr="006A67F3">
        <w:rPr>
          <w:rStyle w:val="1"/>
          <w:rFonts w:eastAsiaTheme="minorEastAsia"/>
          <w:color w:val="000000"/>
          <w:sz w:val="24"/>
          <w:szCs w:val="24"/>
        </w:rPr>
        <w:t>.</w:t>
      </w:r>
    </w:p>
    <w:p w:rsidR="000372E3" w:rsidRPr="006A67F3" w:rsidRDefault="006A67F3" w:rsidP="006E6A23">
      <w:pPr>
        <w:rPr>
          <w:rStyle w:val="1"/>
          <w:rFonts w:eastAsiaTheme="minorEastAsia"/>
          <w:i/>
          <w:color w:val="000000"/>
          <w:sz w:val="24"/>
          <w:szCs w:val="24"/>
        </w:rPr>
      </w:pPr>
      <w:r>
        <w:rPr>
          <w:rStyle w:val="1"/>
          <w:rFonts w:eastAsiaTheme="minorEastAsia"/>
          <w:color w:val="000000"/>
          <w:sz w:val="24"/>
          <w:szCs w:val="24"/>
        </w:rPr>
        <w:t xml:space="preserve">     Русские </w:t>
      </w:r>
      <w:proofErr w:type="spellStart"/>
      <w:r>
        <w:rPr>
          <w:rStyle w:val="1"/>
          <w:rFonts w:eastAsiaTheme="minorEastAsia"/>
          <w:color w:val="000000"/>
          <w:sz w:val="24"/>
          <w:szCs w:val="24"/>
        </w:rPr>
        <w:t>вза</w:t>
      </w:r>
      <w:r w:rsidR="000372E3" w:rsidRPr="006A67F3">
        <w:rPr>
          <w:rStyle w:val="1"/>
          <w:rFonts w:eastAsiaTheme="minorEastAsia"/>
          <w:color w:val="000000"/>
          <w:sz w:val="24"/>
          <w:szCs w:val="24"/>
        </w:rPr>
        <w:t>имство</w:t>
      </w:r>
      <w:r>
        <w:rPr>
          <w:rStyle w:val="1"/>
          <w:rFonts w:eastAsiaTheme="minorEastAsia"/>
          <w:color w:val="000000"/>
          <w:sz w:val="24"/>
          <w:szCs w:val="24"/>
        </w:rPr>
        <w:t>ва</w:t>
      </w:r>
      <w:r w:rsidR="000372E3" w:rsidRPr="006A67F3">
        <w:rPr>
          <w:rStyle w:val="1"/>
          <w:rFonts w:eastAsiaTheme="minorEastAsia"/>
          <w:color w:val="000000"/>
          <w:sz w:val="24"/>
          <w:szCs w:val="24"/>
        </w:rPr>
        <w:t>ния</w:t>
      </w:r>
      <w:proofErr w:type="spellEnd"/>
      <w:r w:rsidR="000372E3" w:rsidRPr="006A67F3">
        <w:rPr>
          <w:rStyle w:val="1"/>
          <w:rFonts w:eastAsiaTheme="minorEastAsia"/>
          <w:color w:val="000000"/>
          <w:sz w:val="24"/>
          <w:szCs w:val="24"/>
        </w:rPr>
        <w:t xml:space="preserve"> в начальной форме сохраняют ударение языка-источника: </w:t>
      </w:r>
      <w:r w:rsidR="000372E3" w:rsidRPr="006A67F3">
        <w:rPr>
          <w:rStyle w:val="1"/>
          <w:rFonts w:eastAsiaTheme="minorEastAsia"/>
          <w:i/>
          <w:color w:val="000000"/>
          <w:sz w:val="24"/>
          <w:szCs w:val="24"/>
        </w:rPr>
        <w:t>почта, доска, диван.</w:t>
      </w:r>
      <w:r w:rsidR="000372E3" w:rsidRPr="006A67F3">
        <w:rPr>
          <w:rStyle w:val="1"/>
          <w:rFonts w:eastAsiaTheme="minorEastAsia"/>
          <w:color w:val="000000"/>
          <w:sz w:val="24"/>
          <w:szCs w:val="24"/>
        </w:rPr>
        <w:t xml:space="preserve"> Во всех других формах вступают в силу законы чувашского ударения: </w:t>
      </w:r>
      <w:proofErr w:type="spellStart"/>
      <w:r w:rsidRPr="006A67F3">
        <w:rPr>
          <w:rStyle w:val="1"/>
          <w:rFonts w:eastAsiaTheme="minorEastAsia"/>
          <w:i/>
          <w:color w:val="000000"/>
          <w:sz w:val="24"/>
          <w:szCs w:val="24"/>
        </w:rPr>
        <w:t>почтăсем</w:t>
      </w:r>
      <w:proofErr w:type="spellEnd"/>
      <w:r w:rsidRPr="006A67F3">
        <w:rPr>
          <w:rStyle w:val="1"/>
          <w:rFonts w:eastAsiaTheme="minorEastAsia"/>
          <w:i/>
          <w:color w:val="000000"/>
          <w:sz w:val="24"/>
          <w:szCs w:val="24"/>
        </w:rPr>
        <w:t xml:space="preserve">, </w:t>
      </w:r>
      <w:proofErr w:type="spellStart"/>
      <w:r w:rsidRPr="006A67F3">
        <w:rPr>
          <w:rStyle w:val="1"/>
          <w:rFonts w:eastAsiaTheme="minorEastAsia"/>
          <w:i/>
          <w:color w:val="000000"/>
          <w:sz w:val="24"/>
          <w:szCs w:val="24"/>
        </w:rPr>
        <w:t>доскасем</w:t>
      </w:r>
      <w:proofErr w:type="spellEnd"/>
      <w:r w:rsidRPr="006A67F3">
        <w:rPr>
          <w:rStyle w:val="1"/>
          <w:rFonts w:eastAsiaTheme="minorEastAsia"/>
          <w:i/>
          <w:color w:val="000000"/>
          <w:sz w:val="24"/>
          <w:szCs w:val="24"/>
        </w:rPr>
        <w:t xml:space="preserve">, </w:t>
      </w:r>
      <w:proofErr w:type="spellStart"/>
      <w:r w:rsidRPr="006A67F3">
        <w:rPr>
          <w:rStyle w:val="1"/>
          <w:rFonts w:eastAsiaTheme="minorEastAsia"/>
          <w:i/>
          <w:color w:val="000000"/>
          <w:sz w:val="24"/>
          <w:szCs w:val="24"/>
        </w:rPr>
        <w:t>дивансем</w:t>
      </w:r>
      <w:proofErr w:type="spellEnd"/>
      <w:r w:rsidRPr="006A67F3">
        <w:rPr>
          <w:rStyle w:val="1"/>
          <w:rFonts w:eastAsiaTheme="minorEastAsia"/>
          <w:i/>
          <w:color w:val="000000"/>
          <w:sz w:val="24"/>
          <w:szCs w:val="24"/>
        </w:rPr>
        <w:t>.</w:t>
      </w:r>
    </w:p>
    <w:p w:rsidR="006A67F3" w:rsidRPr="006A67F3" w:rsidRDefault="006A67F3" w:rsidP="006E6A23">
      <w:pPr>
        <w:rPr>
          <w:rStyle w:val="1"/>
          <w:rFonts w:eastAsiaTheme="minorEastAsia"/>
          <w:i/>
          <w:color w:val="000000"/>
          <w:sz w:val="24"/>
          <w:szCs w:val="24"/>
        </w:rPr>
      </w:pPr>
    </w:p>
    <w:p w:rsidR="00F95B10" w:rsidRPr="00032EEB" w:rsidRDefault="006A67F3" w:rsidP="00F95B10">
      <w:pPr>
        <w:pStyle w:val="40"/>
        <w:shd w:val="clear" w:color="auto" w:fill="auto"/>
        <w:tabs>
          <w:tab w:val="left" w:pos="2443"/>
          <w:tab w:val="right" w:pos="5608"/>
          <w:tab w:val="right" w:pos="5668"/>
        </w:tabs>
        <w:spacing w:before="0" w:line="240" w:lineRule="auto"/>
        <w:ind w:left="700"/>
        <w:rPr>
          <w:sz w:val="24"/>
          <w:szCs w:val="24"/>
        </w:rPr>
      </w:pPr>
      <w:r w:rsidRPr="006A67F3">
        <w:rPr>
          <w:rStyle w:val="1"/>
          <w:rFonts w:eastAsiaTheme="minorEastAsia"/>
          <w:i/>
          <w:color w:val="000000"/>
          <w:sz w:val="24"/>
          <w:szCs w:val="24"/>
        </w:rPr>
        <w:lastRenderedPageBreak/>
        <w:t xml:space="preserve">                   </w:t>
      </w:r>
      <w:r w:rsidR="00F95B10" w:rsidRPr="00032EEB">
        <w:rPr>
          <w:sz w:val="24"/>
          <w:szCs w:val="24"/>
        </w:rPr>
        <w:t>ВЫРАЖЕНИЕ МНОЖЕСТВЕННОСТИ ПРЕДМЕТА</w:t>
      </w:r>
    </w:p>
    <w:p w:rsidR="00F95B10" w:rsidRDefault="00F95B10" w:rsidP="00F95B10">
      <w:pPr>
        <w:pStyle w:val="40"/>
        <w:shd w:val="clear" w:color="auto" w:fill="auto"/>
        <w:tabs>
          <w:tab w:val="left" w:pos="2443"/>
          <w:tab w:val="right" w:pos="5608"/>
          <w:tab w:val="right" w:pos="5668"/>
        </w:tabs>
        <w:spacing w:before="0" w:line="240" w:lineRule="auto"/>
        <w:ind w:left="700"/>
        <w:rPr>
          <w:sz w:val="24"/>
          <w:szCs w:val="24"/>
        </w:rPr>
      </w:pPr>
    </w:p>
    <w:p w:rsidR="00F95B10" w:rsidRDefault="00F95B10" w:rsidP="00F95B10">
      <w:pPr>
        <w:pStyle w:val="a3"/>
        <w:shd w:val="clear" w:color="auto" w:fill="auto"/>
        <w:spacing w:before="0" w:line="240" w:lineRule="auto"/>
        <w:ind w:left="20" w:right="40" w:firstLine="320"/>
        <w:rPr>
          <w:rStyle w:val="1"/>
          <w:color w:val="000000"/>
          <w:sz w:val="24"/>
          <w:szCs w:val="24"/>
        </w:rPr>
      </w:pPr>
      <w:r w:rsidRPr="007851AB">
        <w:rPr>
          <w:rStyle w:val="1"/>
          <w:color w:val="000000"/>
          <w:sz w:val="24"/>
          <w:szCs w:val="24"/>
        </w:rPr>
        <w:t xml:space="preserve">Множественность предметов в чувашском языке выражается </w:t>
      </w:r>
      <w:r w:rsidR="00810605">
        <w:rPr>
          <w:rStyle w:val="1"/>
          <w:color w:val="000000"/>
          <w:sz w:val="24"/>
          <w:szCs w:val="24"/>
        </w:rPr>
        <w:t>с по</w:t>
      </w:r>
      <w:r w:rsidRPr="007851AB">
        <w:rPr>
          <w:rStyle w:val="1"/>
          <w:color w:val="000000"/>
          <w:sz w:val="24"/>
          <w:szCs w:val="24"/>
        </w:rPr>
        <w:t xml:space="preserve">мощью аффикса </w:t>
      </w:r>
      <w:proofErr w:type="gramStart"/>
      <w:r w:rsidRPr="007851AB">
        <w:rPr>
          <w:rStyle w:val="1"/>
          <w:b/>
          <w:i/>
          <w:color w:val="000000"/>
          <w:sz w:val="24"/>
          <w:szCs w:val="24"/>
        </w:rPr>
        <w:t>-с</w:t>
      </w:r>
      <w:proofErr w:type="gramEnd"/>
      <w:r w:rsidRPr="007851AB">
        <w:rPr>
          <w:rStyle w:val="1"/>
          <w:b/>
          <w:i/>
          <w:color w:val="000000"/>
          <w:sz w:val="24"/>
          <w:szCs w:val="24"/>
        </w:rPr>
        <w:t>ем.</w:t>
      </w:r>
      <w:r>
        <w:rPr>
          <w:rStyle w:val="1"/>
          <w:color w:val="000000"/>
          <w:sz w:val="24"/>
          <w:szCs w:val="24"/>
        </w:rPr>
        <w:t xml:space="preserve"> </w:t>
      </w:r>
    </w:p>
    <w:p w:rsidR="00F95B10" w:rsidRDefault="00F95B10" w:rsidP="00F95B10">
      <w:pPr>
        <w:pStyle w:val="a3"/>
        <w:shd w:val="clear" w:color="auto" w:fill="auto"/>
        <w:spacing w:before="0" w:line="240" w:lineRule="auto"/>
        <w:ind w:left="20" w:right="40" w:firstLine="320"/>
        <w:rPr>
          <w:rStyle w:val="1"/>
          <w:color w:val="000000"/>
          <w:sz w:val="24"/>
          <w:szCs w:val="24"/>
        </w:rPr>
      </w:pPr>
      <w:r>
        <w:rPr>
          <w:rStyle w:val="1"/>
          <w:color w:val="000000"/>
          <w:sz w:val="24"/>
          <w:szCs w:val="24"/>
        </w:rPr>
        <w:t>Например</w:t>
      </w:r>
      <w:r w:rsidRPr="007851AB">
        <w:rPr>
          <w:rStyle w:val="1"/>
          <w:color w:val="000000"/>
          <w:sz w:val="24"/>
          <w:szCs w:val="24"/>
        </w:rPr>
        <w:t xml:space="preserve">: </w:t>
      </w:r>
      <w:proofErr w:type="spellStart"/>
      <w:r>
        <w:rPr>
          <w:rStyle w:val="a5"/>
          <w:color w:val="000000"/>
          <w:sz w:val="24"/>
          <w:szCs w:val="24"/>
        </w:rPr>
        <w:t>кĕнеке</w:t>
      </w:r>
      <w:proofErr w:type="spellEnd"/>
      <w:r>
        <w:rPr>
          <w:rStyle w:val="1"/>
          <w:color w:val="000000"/>
          <w:sz w:val="24"/>
          <w:szCs w:val="24"/>
        </w:rPr>
        <w:t xml:space="preserve"> (книга)</w:t>
      </w:r>
      <w:r w:rsidRPr="007851AB">
        <w:rPr>
          <w:rStyle w:val="1"/>
          <w:color w:val="000000"/>
          <w:sz w:val="24"/>
          <w:szCs w:val="24"/>
        </w:rPr>
        <w:t xml:space="preserve"> — </w:t>
      </w:r>
      <w:proofErr w:type="spellStart"/>
      <w:r>
        <w:rPr>
          <w:rStyle w:val="a5"/>
          <w:color w:val="000000"/>
          <w:sz w:val="24"/>
          <w:szCs w:val="24"/>
        </w:rPr>
        <w:t>кĕнекесем</w:t>
      </w:r>
      <w:proofErr w:type="spellEnd"/>
      <w:r>
        <w:rPr>
          <w:rStyle w:val="1"/>
          <w:color w:val="000000"/>
          <w:sz w:val="24"/>
          <w:szCs w:val="24"/>
        </w:rPr>
        <w:t xml:space="preserve"> (книги)</w:t>
      </w:r>
      <w:r w:rsidRPr="007851AB">
        <w:rPr>
          <w:rStyle w:val="1"/>
          <w:color w:val="000000"/>
          <w:sz w:val="24"/>
          <w:szCs w:val="24"/>
        </w:rPr>
        <w:t xml:space="preserve">; </w:t>
      </w:r>
      <w:proofErr w:type="spellStart"/>
      <w:r w:rsidRPr="007851AB">
        <w:rPr>
          <w:rStyle w:val="a5"/>
          <w:color w:val="000000"/>
          <w:sz w:val="24"/>
          <w:szCs w:val="24"/>
        </w:rPr>
        <w:t>ача</w:t>
      </w:r>
      <w:proofErr w:type="spellEnd"/>
      <w:r>
        <w:rPr>
          <w:rStyle w:val="1"/>
          <w:color w:val="000000"/>
          <w:sz w:val="24"/>
          <w:szCs w:val="24"/>
        </w:rPr>
        <w:t xml:space="preserve"> (ребенок)</w:t>
      </w:r>
      <w:r w:rsidRPr="007851AB">
        <w:rPr>
          <w:rStyle w:val="1"/>
          <w:color w:val="000000"/>
          <w:sz w:val="24"/>
          <w:szCs w:val="24"/>
        </w:rPr>
        <w:t xml:space="preserve"> — </w:t>
      </w:r>
      <w:proofErr w:type="spellStart"/>
      <w:r>
        <w:rPr>
          <w:rStyle w:val="a5"/>
          <w:color w:val="000000"/>
          <w:sz w:val="24"/>
          <w:szCs w:val="24"/>
        </w:rPr>
        <w:t>ачасе</w:t>
      </w:r>
      <w:r w:rsidRPr="007851AB">
        <w:rPr>
          <w:rStyle w:val="a5"/>
          <w:color w:val="000000"/>
          <w:sz w:val="24"/>
          <w:szCs w:val="24"/>
        </w:rPr>
        <w:t>м</w:t>
      </w:r>
      <w:proofErr w:type="spellEnd"/>
      <w:r>
        <w:rPr>
          <w:rStyle w:val="1"/>
          <w:color w:val="000000"/>
          <w:sz w:val="24"/>
          <w:szCs w:val="24"/>
        </w:rPr>
        <w:t xml:space="preserve"> (дети)</w:t>
      </w:r>
      <w:r w:rsidRPr="007851AB">
        <w:rPr>
          <w:rStyle w:val="1"/>
          <w:color w:val="000000"/>
          <w:sz w:val="24"/>
          <w:szCs w:val="24"/>
        </w:rPr>
        <w:t xml:space="preserve">; </w:t>
      </w:r>
      <w:proofErr w:type="spellStart"/>
      <w:r>
        <w:rPr>
          <w:rStyle w:val="a5"/>
          <w:color w:val="000000"/>
          <w:sz w:val="24"/>
          <w:szCs w:val="24"/>
        </w:rPr>
        <w:t>шкул</w:t>
      </w:r>
      <w:proofErr w:type="spellEnd"/>
      <w:r>
        <w:rPr>
          <w:rStyle w:val="1"/>
          <w:color w:val="000000"/>
          <w:sz w:val="24"/>
          <w:szCs w:val="24"/>
        </w:rPr>
        <w:t xml:space="preserve"> (школа)</w:t>
      </w:r>
      <w:r w:rsidRPr="007851AB">
        <w:rPr>
          <w:rStyle w:val="1"/>
          <w:color w:val="000000"/>
          <w:sz w:val="24"/>
          <w:szCs w:val="24"/>
        </w:rPr>
        <w:t xml:space="preserve"> — </w:t>
      </w:r>
      <w:proofErr w:type="spellStart"/>
      <w:r>
        <w:rPr>
          <w:rStyle w:val="a5"/>
          <w:color w:val="000000"/>
          <w:sz w:val="24"/>
          <w:szCs w:val="24"/>
        </w:rPr>
        <w:t>шкулсем</w:t>
      </w:r>
      <w:proofErr w:type="spellEnd"/>
      <w:r>
        <w:rPr>
          <w:rStyle w:val="1"/>
          <w:color w:val="000000"/>
          <w:sz w:val="24"/>
          <w:szCs w:val="24"/>
        </w:rPr>
        <w:t xml:space="preserve"> (школы). </w:t>
      </w:r>
      <w:r w:rsidRPr="007851AB">
        <w:rPr>
          <w:rStyle w:val="1"/>
          <w:color w:val="000000"/>
          <w:sz w:val="24"/>
          <w:szCs w:val="24"/>
        </w:rPr>
        <w:t xml:space="preserve"> </w:t>
      </w:r>
    </w:p>
    <w:p w:rsidR="00F95B10" w:rsidRPr="007851AB" w:rsidRDefault="00F95B10" w:rsidP="00F95B10">
      <w:pPr>
        <w:pStyle w:val="a3"/>
        <w:shd w:val="clear" w:color="auto" w:fill="auto"/>
        <w:spacing w:before="0" w:line="240" w:lineRule="auto"/>
        <w:ind w:left="20" w:right="40" w:firstLine="320"/>
        <w:rPr>
          <w:sz w:val="24"/>
          <w:szCs w:val="24"/>
        </w:rPr>
      </w:pPr>
      <w:r w:rsidRPr="007851AB">
        <w:rPr>
          <w:rStyle w:val="1"/>
          <w:color w:val="000000"/>
          <w:sz w:val="24"/>
          <w:szCs w:val="24"/>
        </w:rPr>
        <w:t>В сочетании с числительными, а</w:t>
      </w:r>
      <w:r w:rsidR="00810605">
        <w:rPr>
          <w:rStyle w:val="1"/>
          <w:color w:val="000000"/>
          <w:sz w:val="24"/>
          <w:szCs w:val="24"/>
        </w:rPr>
        <w:t xml:space="preserve"> также с другими словами, указы</w:t>
      </w:r>
      <w:r w:rsidRPr="007851AB">
        <w:rPr>
          <w:rStyle w:val="1"/>
          <w:color w:val="000000"/>
          <w:sz w:val="24"/>
          <w:szCs w:val="24"/>
        </w:rPr>
        <w:t>вающими на м</w:t>
      </w:r>
      <w:r w:rsidR="00810605">
        <w:rPr>
          <w:rStyle w:val="1"/>
          <w:color w:val="000000"/>
          <w:sz w:val="24"/>
          <w:szCs w:val="24"/>
        </w:rPr>
        <w:t>н</w:t>
      </w:r>
      <w:r w:rsidRPr="007851AB">
        <w:rPr>
          <w:rStyle w:val="1"/>
          <w:color w:val="000000"/>
          <w:sz w:val="24"/>
          <w:szCs w:val="24"/>
        </w:rPr>
        <w:t xml:space="preserve">ожество </w:t>
      </w:r>
      <w:proofErr w:type="spellStart"/>
      <w:r w:rsidRPr="007851AB">
        <w:rPr>
          <w:rStyle w:val="a5"/>
          <w:color w:val="000000"/>
          <w:sz w:val="24"/>
          <w:szCs w:val="24"/>
        </w:rPr>
        <w:t>нумай</w:t>
      </w:r>
      <w:proofErr w:type="spellEnd"/>
      <w:r w:rsidRPr="007851AB">
        <w:rPr>
          <w:rStyle w:val="a5"/>
          <w:color w:val="000000"/>
          <w:sz w:val="24"/>
          <w:szCs w:val="24"/>
        </w:rPr>
        <w:t xml:space="preserve">, </w:t>
      </w:r>
      <w:proofErr w:type="spellStart"/>
      <w:r w:rsidRPr="007851AB">
        <w:rPr>
          <w:rStyle w:val="a5"/>
          <w:color w:val="000000"/>
          <w:sz w:val="24"/>
          <w:szCs w:val="24"/>
        </w:rPr>
        <w:t>чылай</w:t>
      </w:r>
      <w:proofErr w:type="spellEnd"/>
      <w:r>
        <w:rPr>
          <w:rStyle w:val="1"/>
          <w:color w:val="000000"/>
          <w:sz w:val="24"/>
          <w:szCs w:val="24"/>
        </w:rPr>
        <w:t xml:space="preserve"> (много)</w:t>
      </w:r>
      <w:r w:rsidRPr="007851AB">
        <w:rPr>
          <w:rStyle w:val="1"/>
          <w:color w:val="000000"/>
          <w:sz w:val="24"/>
          <w:szCs w:val="24"/>
        </w:rPr>
        <w:t xml:space="preserve">, </w:t>
      </w:r>
      <w:proofErr w:type="spellStart"/>
      <w:r w:rsidRPr="007851AB">
        <w:rPr>
          <w:rStyle w:val="a5"/>
          <w:color w:val="000000"/>
          <w:sz w:val="24"/>
          <w:szCs w:val="24"/>
        </w:rPr>
        <w:t>сахал</w:t>
      </w:r>
      <w:proofErr w:type="spellEnd"/>
      <w:r>
        <w:rPr>
          <w:rStyle w:val="1"/>
          <w:color w:val="000000"/>
          <w:sz w:val="24"/>
          <w:szCs w:val="24"/>
        </w:rPr>
        <w:t xml:space="preserve"> (мало) и др.</w:t>
      </w:r>
      <w:r w:rsidRPr="007851AB">
        <w:rPr>
          <w:rStyle w:val="1"/>
          <w:color w:val="000000"/>
          <w:sz w:val="24"/>
          <w:szCs w:val="24"/>
        </w:rPr>
        <w:t xml:space="preserve">, существительные употребляются в единственном числе: </w:t>
      </w:r>
      <w:proofErr w:type="spellStart"/>
      <w:r>
        <w:rPr>
          <w:rStyle w:val="a5"/>
          <w:color w:val="000000"/>
          <w:sz w:val="24"/>
          <w:szCs w:val="24"/>
        </w:rPr>
        <w:t>виçĕ</w:t>
      </w:r>
      <w:proofErr w:type="spellEnd"/>
      <w:r>
        <w:rPr>
          <w:rStyle w:val="a5"/>
          <w:color w:val="000000"/>
          <w:sz w:val="24"/>
          <w:szCs w:val="24"/>
        </w:rPr>
        <w:t xml:space="preserve"> </w:t>
      </w:r>
      <w:proofErr w:type="spellStart"/>
      <w:r>
        <w:rPr>
          <w:rStyle w:val="a5"/>
          <w:color w:val="000000"/>
          <w:sz w:val="24"/>
          <w:szCs w:val="24"/>
        </w:rPr>
        <w:t>ç</w:t>
      </w:r>
      <w:r w:rsidRPr="007851AB">
        <w:rPr>
          <w:rStyle w:val="a5"/>
          <w:color w:val="000000"/>
          <w:sz w:val="24"/>
          <w:szCs w:val="24"/>
        </w:rPr>
        <w:t>ул</w:t>
      </w:r>
      <w:proofErr w:type="spellEnd"/>
      <w:r>
        <w:rPr>
          <w:rStyle w:val="1"/>
          <w:color w:val="000000"/>
          <w:sz w:val="24"/>
          <w:szCs w:val="24"/>
        </w:rPr>
        <w:t xml:space="preserve"> (три года)</w:t>
      </w:r>
      <w:r w:rsidRPr="007851AB">
        <w:rPr>
          <w:rStyle w:val="1"/>
          <w:color w:val="000000"/>
          <w:sz w:val="24"/>
          <w:szCs w:val="24"/>
        </w:rPr>
        <w:t xml:space="preserve">, </w:t>
      </w:r>
      <w:proofErr w:type="spellStart"/>
      <w:r w:rsidRPr="007851AB">
        <w:rPr>
          <w:rStyle w:val="a5"/>
          <w:color w:val="000000"/>
          <w:sz w:val="24"/>
          <w:szCs w:val="24"/>
        </w:rPr>
        <w:t>вуна</w:t>
      </w:r>
      <w:proofErr w:type="spellEnd"/>
      <w:r w:rsidRPr="007851AB">
        <w:rPr>
          <w:rStyle w:val="a5"/>
          <w:color w:val="000000"/>
          <w:sz w:val="24"/>
          <w:szCs w:val="24"/>
        </w:rPr>
        <w:t xml:space="preserve"> дул</w:t>
      </w:r>
      <w:r w:rsidRPr="007851AB">
        <w:rPr>
          <w:rStyle w:val="1"/>
          <w:color w:val="000000"/>
          <w:sz w:val="24"/>
          <w:szCs w:val="24"/>
        </w:rPr>
        <w:t xml:space="preserve"> «десять лет», </w:t>
      </w:r>
      <w:proofErr w:type="spellStart"/>
      <w:r>
        <w:rPr>
          <w:rStyle w:val="a5"/>
          <w:color w:val="000000"/>
          <w:sz w:val="24"/>
          <w:szCs w:val="24"/>
        </w:rPr>
        <w:t>пилĕк</w:t>
      </w:r>
      <w:proofErr w:type="spellEnd"/>
      <w:r>
        <w:rPr>
          <w:rStyle w:val="a5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Style w:val="a5"/>
          <w:color w:val="000000"/>
          <w:sz w:val="24"/>
          <w:szCs w:val="24"/>
        </w:rPr>
        <w:t>к</w:t>
      </w:r>
      <w:proofErr w:type="gramEnd"/>
      <w:r>
        <w:rPr>
          <w:rStyle w:val="a5"/>
          <w:color w:val="000000"/>
          <w:sz w:val="24"/>
          <w:szCs w:val="24"/>
        </w:rPr>
        <w:t>ĕнеке</w:t>
      </w:r>
      <w:proofErr w:type="spellEnd"/>
      <w:r>
        <w:rPr>
          <w:rStyle w:val="a5"/>
          <w:color w:val="000000"/>
          <w:sz w:val="24"/>
          <w:szCs w:val="24"/>
        </w:rPr>
        <w:t xml:space="preserve"> (пять книг)</w:t>
      </w:r>
      <w:r w:rsidRPr="007851AB">
        <w:rPr>
          <w:rStyle w:val="1"/>
          <w:color w:val="000000"/>
          <w:sz w:val="24"/>
          <w:szCs w:val="24"/>
        </w:rPr>
        <w:t xml:space="preserve">, </w:t>
      </w:r>
      <w:proofErr w:type="spellStart"/>
      <w:r>
        <w:rPr>
          <w:rStyle w:val="a5"/>
          <w:color w:val="000000"/>
          <w:sz w:val="24"/>
          <w:szCs w:val="24"/>
        </w:rPr>
        <w:t>нумай</w:t>
      </w:r>
      <w:proofErr w:type="spellEnd"/>
      <w:r>
        <w:rPr>
          <w:rStyle w:val="a5"/>
          <w:color w:val="000000"/>
          <w:sz w:val="24"/>
          <w:szCs w:val="24"/>
        </w:rPr>
        <w:t xml:space="preserve"> </w:t>
      </w:r>
      <w:proofErr w:type="spellStart"/>
      <w:r>
        <w:rPr>
          <w:rStyle w:val="a5"/>
          <w:color w:val="000000"/>
          <w:sz w:val="24"/>
          <w:szCs w:val="24"/>
        </w:rPr>
        <w:t>ç</w:t>
      </w:r>
      <w:r w:rsidRPr="007851AB">
        <w:rPr>
          <w:rStyle w:val="a5"/>
          <w:color w:val="000000"/>
          <w:sz w:val="24"/>
          <w:szCs w:val="24"/>
        </w:rPr>
        <w:t>ын</w:t>
      </w:r>
      <w:proofErr w:type="spellEnd"/>
      <w:r w:rsidRPr="007851AB">
        <w:rPr>
          <w:rStyle w:val="1"/>
          <w:color w:val="000000"/>
          <w:sz w:val="24"/>
          <w:szCs w:val="24"/>
        </w:rPr>
        <w:t xml:space="preserve"> «много людей», </w:t>
      </w:r>
      <w:proofErr w:type="spellStart"/>
      <w:r>
        <w:rPr>
          <w:rStyle w:val="a5"/>
          <w:color w:val="000000"/>
          <w:sz w:val="24"/>
          <w:szCs w:val="24"/>
        </w:rPr>
        <w:t>саха</w:t>
      </w:r>
      <w:r w:rsidRPr="007851AB">
        <w:rPr>
          <w:rStyle w:val="a5"/>
          <w:color w:val="000000"/>
          <w:sz w:val="24"/>
          <w:szCs w:val="24"/>
        </w:rPr>
        <w:t>л</w:t>
      </w:r>
      <w:proofErr w:type="spellEnd"/>
      <w:r w:rsidRPr="007851AB">
        <w:rPr>
          <w:rStyle w:val="a5"/>
          <w:color w:val="000000"/>
          <w:sz w:val="24"/>
          <w:szCs w:val="24"/>
        </w:rPr>
        <w:t xml:space="preserve"> </w:t>
      </w:r>
      <w:proofErr w:type="spellStart"/>
      <w:r>
        <w:rPr>
          <w:rStyle w:val="a5"/>
          <w:color w:val="000000"/>
          <w:sz w:val="24"/>
          <w:szCs w:val="24"/>
        </w:rPr>
        <w:t>ача</w:t>
      </w:r>
      <w:proofErr w:type="spellEnd"/>
      <w:r w:rsidRPr="007851AB">
        <w:rPr>
          <w:rStyle w:val="1"/>
          <w:color w:val="000000"/>
          <w:sz w:val="24"/>
          <w:szCs w:val="24"/>
        </w:rPr>
        <w:t xml:space="preserve"> </w:t>
      </w:r>
      <w:r>
        <w:rPr>
          <w:rStyle w:val="1"/>
          <w:color w:val="000000"/>
          <w:sz w:val="24"/>
          <w:szCs w:val="24"/>
        </w:rPr>
        <w:t xml:space="preserve"> (мало детей). </w:t>
      </w:r>
    </w:p>
    <w:p w:rsidR="00F95B10" w:rsidRDefault="00F95B10" w:rsidP="00F95B10">
      <w:pPr>
        <w:pStyle w:val="a3"/>
        <w:shd w:val="clear" w:color="auto" w:fill="auto"/>
        <w:tabs>
          <w:tab w:val="left" w:pos="5259"/>
        </w:tabs>
        <w:spacing w:before="0" w:line="240" w:lineRule="auto"/>
        <w:ind w:left="20" w:right="40" w:firstLine="320"/>
        <w:rPr>
          <w:rStyle w:val="1"/>
          <w:color w:val="000000"/>
          <w:sz w:val="24"/>
          <w:szCs w:val="24"/>
        </w:rPr>
      </w:pPr>
      <w:r w:rsidRPr="007851AB">
        <w:rPr>
          <w:rStyle w:val="1"/>
          <w:color w:val="000000"/>
          <w:sz w:val="24"/>
          <w:szCs w:val="24"/>
        </w:rPr>
        <w:t xml:space="preserve">Не употребляется множественное число и тогда, когда на число предметов указывает сама ситуация речи. </w:t>
      </w:r>
    </w:p>
    <w:p w:rsidR="00F95B10" w:rsidRDefault="00F95B10" w:rsidP="00F95B10">
      <w:pPr>
        <w:pStyle w:val="a3"/>
        <w:shd w:val="clear" w:color="auto" w:fill="auto"/>
        <w:tabs>
          <w:tab w:val="left" w:pos="5259"/>
        </w:tabs>
        <w:spacing w:before="0" w:line="240" w:lineRule="auto"/>
        <w:ind w:left="20" w:right="40" w:firstLine="320"/>
        <w:rPr>
          <w:rStyle w:val="1"/>
          <w:color w:val="000000"/>
          <w:sz w:val="24"/>
          <w:szCs w:val="24"/>
        </w:rPr>
      </w:pPr>
      <w:r>
        <w:rPr>
          <w:rStyle w:val="1"/>
          <w:color w:val="000000"/>
          <w:sz w:val="24"/>
          <w:szCs w:val="24"/>
        </w:rPr>
        <w:t>Например</w:t>
      </w:r>
      <w:r w:rsidRPr="007851AB">
        <w:rPr>
          <w:rStyle w:val="1"/>
          <w:color w:val="000000"/>
          <w:sz w:val="24"/>
          <w:szCs w:val="24"/>
        </w:rPr>
        <w:t>:</w:t>
      </w:r>
      <w:r w:rsidRPr="007851AB">
        <w:rPr>
          <w:rStyle w:val="1"/>
          <w:color w:val="000000"/>
          <w:sz w:val="24"/>
          <w:szCs w:val="24"/>
        </w:rPr>
        <w:tab/>
      </w:r>
    </w:p>
    <w:p w:rsidR="00F95B10" w:rsidRDefault="00F95B10" w:rsidP="00F95B10">
      <w:pPr>
        <w:pStyle w:val="a3"/>
        <w:shd w:val="clear" w:color="auto" w:fill="auto"/>
        <w:tabs>
          <w:tab w:val="left" w:pos="5259"/>
        </w:tabs>
        <w:spacing w:before="0" w:line="240" w:lineRule="auto"/>
        <w:ind w:left="20" w:right="40" w:firstLine="320"/>
        <w:rPr>
          <w:rStyle w:val="1"/>
          <w:color w:val="000000"/>
          <w:sz w:val="24"/>
          <w:szCs w:val="24"/>
        </w:rPr>
      </w:pPr>
      <w:proofErr w:type="spellStart"/>
      <w:r>
        <w:rPr>
          <w:rStyle w:val="a5"/>
          <w:color w:val="000000"/>
          <w:sz w:val="24"/>
          <w:szCs w:val="24"/>
        </w:rPr>
        <w:t>ç</w:t>
      </w:r>
      <w:r w:rsidRPr="007851AB">
        <w:rPr>
          <w:rStyle w:val="a5"/>
          <w:color w:val="000000"/>
          <w:sz w:val="24"/>
          <w:szCs w:val="24"/>
        </w:rPr>
        <w:t>ырла</w:t>
      </w:r>
      <w:proofErr w:type="spellEnd"/>
      <w:r w:rsidRPr="007851AB">
        <w:rPr>
          <w:rStyle w:val="a5"/>
          <w:color w:val="000000"/>
          <w:sz w:val="24"/>
          <w:szCs w:val="24"/>
        </w:rPr>
        <w:t xml:space="preserve"> (</w:t>
      </w:r>
      <w:proofErr w:type="spellStart"/>
      <w:r w:rsidRPr="007851AB">
        <w:rPr>
          <w:rStyle w:val="a5"/>
          <w:color w:val="000000"/>
          <w:sz w:val="24"/>
          <w:szCs w:val="24"/>
        </w:rPr>
        <w:t>кампа</w:t>
      </w:r>
      <w:proofErr w:type="spellEnd"/>
      <w:r w:rsidRPr="007851AB">
        <w:rPr>
          <w:rStyle w:val="a5"/>
          <w:color w:val="000000"/>
          <w:sz w:val="24"/>
          <w:szCs w:val="24"/>
        </w:rPr>
        <w:t>,</w:t>
      </w:r>
      <w:r>
        <w:rPr>
          <w:rStyle w:val="a5"/>
          <w:color w:val="000000"/>
          <w:sz w:val="24"/>
          <w:szCs w:val="24"/>
        </w:rPr>
        <w:t xml:space="preserve"> </w:t>
      </w:r>
      <w:proofErr w:type="spellStart"/>
      <w:r w:rsidRPr="007851AB">
        <w:rPr>
          <w:rStyle w:val="a5"/>
          <w:color w:val="000000"/>
          <w:sz w:val="24"/>
          <w:szCs w:val="24"/>
        </w:rPr>
        <w:t>хаяр</w:t>
      </w:r>
      <w:proofErr w:type="spellEnd"/>
      <w:r w:rsidRPr="007851AB">
        <w:rPr>
          <w:rStyle w:val="a5"/>
          <w:color w:val="000000"/>
          <w:sz w:val="24"/>
          <w:szCs w:val="24"/>
        </w:rPr>
        <w:t>) тат</w:t>
      </w:r>
      <w:r>
        <w:rPr>
          <w:rStyle w:val="1"/>
          <w:color w:val="000000"/>
          <w:sz w:val="24"/>
          <w:szCs w:val="24"/>
        </w:rPr>
        <w:t xml:space="preserve"> (</w:t>
      </w:r>
      <w:r w:rsidRPr="007851AB">
        <w:rPr>
          <w:rStyle w:val="1"/>
          <w:color w:val="000000"/>
          <w:sz w:val="24"/>
          <w:szCs w:val="24"/>
        </w:rPr>
        <w:t>собирать яг</w:t>
      </w:r>
      <w:r>
        <w:rPr>
          <w:rStyle w:val="1"/>
          <w:color w:val="000000"/>
          <w:sz w:val="24"/>
          <w:szCs w:val="24"/>
        </w:rPr>
        <w:t>оды (грибы, огурцы))</w:t>
      </w:r>
      <w:r w:rsidRPr="007851AB">
        <w:rPr>
          <w:rStyle w:val="1"/>
          <w:color w:val="000000"/>
          <w:sz w:val="24"/>
          <w:szCs w:val="24"/>
        </w:rPr>
        <w:t xml:space="preserve">, </w:t>
      </w:r>
      <w:proofErr w:type="gramStart"/>
      <w:r>
        <w:rPr>
          <w:rStyle w:val="a5"/>
          <w:color w:val="000000"/>
          <w:sz w:val="24"/>
          <w:szCs w:val="24"/>
        </w:rPr>
        <w:t>ала</w:t>
      </w:r>
      <w:proofErr w:type="gramEnd"/>
      <w:r>
        <w:rPr>
          <w:rStyle w:val="a5"/>
          <w:color w:val="000000"/>
          <w:sz w:val="24"/>
          <w:szCs w:val="24"/>
        </w:rPr>
        <w:t xml:space="preserve"> </w:t>
      </w:r>
      <w:proofErr w:type="spellStart"/>
      <w:r>
        <w:rPr>
          <w:rStyle w:val="a5"/>
          <w:color w:val="000000"/>
          <w:sz w:val="24"/>
          <w:szCs w:val="24"/>
        </w:rPr>
        <w:t>ç</w:t>
      </w:r>
      <w:r w:rsidRPr="007851AB">
        <w:rPr>
          <w:rStyle w:val="a5"/>
          <w:color w:val="000000"/>
          <w:sz w:val="24"/>
          <w:szCs w:val="24"/>
        </w:rPr>
        <w:t>у</w:t>
      </w:r>
      <w:proofErr w:type="spellEnd"/>
      <w:r>
        <w:rPr>
          <w:rStyle w:val="1"/>
          <w:color w:val="000000"/>
          <w:sz w:val="24"/>
          <w:szCs w:val="24"/>
        </w:rPr>
        <w:t xml:space="preserve"> (мыть руки)</w:t>
      </w:r>
      <w:r w:rsidRPr="007851AB">
        <w:rPr>
          <w:rStyle w:val="1"/>
          <w:color w:val="000000"/>
          <w:sz w:val="24"/>
          <w:szCs w:val="24"/>
        </w:rPr>
        <w:t xml:space="preserve">, </w:t>
      </w:r>
      <w:r>
        <w:rPr>
          <w:rStyle w:val="a5"/>
          <w:color w:val="000000"/>
          <w:sz w:val="24"/>
          <w:szCs w:val="24"/>
        </w:rPr>
        <w:t xml:space="preserve">ура </w:t>
      </w:r>
      <w:proofErr w:type="spellStart"/>
      <w:r>
        <w:rPr>
          <w:rStyle w:val="a5"/>
          <w:color w:val="000000"/>
          <w:sz w:val="24"/>
          <w:szCs w:val="24"/>
        </w:rPr>
        <w:t>шă</w:t>
      </w:r>
      <w:r w:rsidRPr="007851AB">
        <w:rPr>
          <w:rStyle w:val="a5"/>
          <w:color w:val="000000"/>
          <w:sz w:val="24"/>
          <w:szCs w:val="24"/>
        </w:rPr>
        <w:t>нать</w:t>
      </w:r>
      <w:proofErr w:type="spellEnd"/>
      <w:r>
        <w:rPr>
          <w:rStyle w:val="1"/>
          <w:color w:val="000000"/>
          <w:sz w:val="24"/>
          <w:szCs w:val="24"/>
        </w:rPr>
        <w:t xml:space="preserve"> (мерзнут ноги)</w:t>
      </w:r>
      <w:r w:rsidRPr="007851AB">
        <w:rPr>
          <w:rStyle w:val="1"/>
          <w:color w:val="000000"/>
          <w:sz w:val="24"/>
          <w:szCs w:val="24"/>
        </w:rPr>
        <w:t xml:space="preserve">, </w:t>
      </w:r>
      <w:proofErr w:type="spellStart"/>
      <w:r>
        <w:rPr>
          <w:rStyle w:val="a5"/>
          <w:color w:val="000000"/>
          <w:sz w:val="24"/>
          <w:szCs w:val="24"/>
        </w:rPr>
        <w:t>хăлха</w:t>
      </w:r>
      <w:proofErr w:type="spellEnd"/>
      <w:r>
        <w:rPr>
          <w:rStyle w:val="a5"/>
          <w:color w:val="000000"/>
          <w:sz w:val="24"/>
          <w:szCs w:val="24"/>
        </w:rPr>
        <w:t xml:space="preserve"> </w:t>
      </w:r>
      <w:proofErr w:type="spellStart"/>
      <w:r>
        <w:rPr>
          <w:rStyle w:val="a5"/>
          <w:color w:val="000000"/>
          <w:sz w:val="24"/>
          <w:szCs w:val="24"/>
        </w:rPr>
        <w:t>илтме</w:t>
      </w:r>
      <w:r w:rsidRPr="007851AB">
        <w:rPr>
          <w:rStyle w:val="a5"/>
          <w:color w:val="000000"/>
          <w:sz w:val="24"/>
          <w:szCs w:val="24"/>
        </w:rPr>
        <w:t>ст</w:t>
      </w:r>
      <w:proofErr w:type="spellEnd"/>
      <w:r>
        <w:rPr>
          <w:rStyle w:val="1"/>
          <w:color w:val="000000"/>
          <w:sz w:val="24"/>
          <w:szCs w:val="24"/>
        </w:rPr>
        <w:t xml:space="preserve"> (уши не слышат)</w:t>
      </w:r>
      <w:r w:rsidRPr="007851AB">
        <w:rPr>
          <w:rStyle w:val="1"/>
          <w:color w:val="000000"/>
          <w:sz w:val="24"/>
          <w:szCs w:val="24"/>
        </w:rPr>
        <w:t xml:space="preserve">, </w:t>
      </w:r>
      <w:proofErr w:type="spellStart"/>
      <w:r>
        <w:rPr>
          <w:rStyle w:val="a5"/>
          <w:color w:val="000000"/>
          <w:sz w:val="24"/>
          <w:szCs w:val="24"/>
        </w:rPr>
        <w:t>магазинта</w:t>
      </w:r>
      <w:proofErr w:type="spellEnd"/>
      <w:r>
        <w:rPr>
          <w:rStyle w:val="a5"/>
          <w:color w:val="000000"/>
          <w:sz w:val="24"/>
          <w:szCs w:val="24"/>
        </w:rPr>
        <w:t xml:space="preserve"> </w:t>
      </w:r>
      <w:proofErr w:type="spellStart"/>
      <w:r>
        <w:rPr>
          <w:rStyle w:val="a5"/>
          <w:color w:val="000000"/>
          <w:sz w:val="24"/>
          <w:szCs w:val="24"/>
        </w:rPr>
        <w:t>кĕнеке</w:t>
      </w:r>
      <w:proofErr w:type="spellEnd"/>
      <w:r w:rsidRPr="007851AB">
        <w:rPr>
          <w:rStyle w:val="a5"/>
          <w:color w:val="000000"/>
          <w:sz w:val="24"/>
          <w:szCs w:val="24"/>
        </w:rPr>
        <w:t xml:space="preserve"> </w:t>
      </w:r>
      <w:proofErr w:type="spellStart"/>
      <w:r w:rsidRPr="007851AB">
        <w:rPr>
          <w:rStyle w:val="a5"/>
          <w:color w:val="000000"/>
          <w:sz w:val="24"/>
          <w:szCs w:val="24"/>
        </w:rPr>
        <w:t>сута</w:t>
      </w:r>
      <w:r>
        <w:rPr>
          <w:rStyle w:val="a5"/>
          <w:color w:val="000000"/>
          <w:sz w:val="24"/>
          <w:szCs w:val="24"/>
        </w:rPr>
        <w:t>ççĕ</w:t>
      </w:r>
      <w:proofErr w:type="spellEnd"/>
      <w:r>
        <w:rPr>
          <w:rStyle w:val="a5"/>
          <w:color w:val="000000"/>
          <w:sz w:val="24"/>
          <w:szCs w:val="24"/>
        </w:rPr>
        <w:t xml:space="preserve"> </w:t>
      </w:r>
      <w:r>
        <w:rPr>
          <w:rStyle w:val="1"/>
          <w:color w:val="000000"/>
          <w:sz w:val="24"/>
          <w:szCs w:val="24"/>
        </w:rPr>
        <w:t>(в магазине продают книги)</w:t>
      </w:r>
      <w:r w:rsidRPr="007851AB">
        <w:rPr>
          <w:rStyle w:val="1"/>
          <w:color w:val="000000"/>
          <w:sz w:val="24"/>
          <w:szCs w:val="24"/>
        </w:rPr>
        <w:t>.</w:t>
      </w:r>
    </w:p>
    <w:p w:rsidR="00F95B10" w:rsidRDefault="00F95B10" w:rsidP="00F95B10">
      <w:pPr>
        <w:pStyle w:val="a3"/>
        <w:shd w:val="clear" w:color="auto" w:fill="auto"/>
        <w:tabs>
          <w:tab w:val="left" w:pos="5259"/>
        </w:tabs>
        <w:spacing w:before="0" w:line="240" w:lineRule="auto"/>
        <w:ind w:left="20" w:right="40" w:firstLine="320"/>
        <w:rPr>
          <w:sz w:val="24"/>
          <w:szCs w:val="24"/>
        </w:rPr>
      </w:pPr>
    </w:p>
    <w:p w:rsidR="00F95B10" w:rsidRDefault="00F95B10" w:rsidP="00F95B10">
      <w:pPr>
        <w:pStyle w:val="a3"/>
        <w:shd w:val="clear" w:color="auto" w:fill="auto"/>
        <w:tabs>
          <w:tab w:val="left" w:pos="5259"/>
        </w:tabs>
        <w:spacing w:before="0" w:line="240" w:lineRule="auto"/>
        <w:ind w:left="20" w:right="40" w:firstLine="320"/>
        <w:rPr>
          <w:rStyle w:val="1"/>
          <w:rFonts w:eastAsiaTheme="minorEastAsia"/>
          <w:i/>
          <w:color w:val="000000"/>
          <w:sz w:val="24"/>
          <w:szCs w:val="24"/>
        </w:rPr>
      </w:pPr>
    </w:p>
    <w:p w:rsidR="00F95B10" w:rsidRPr="00032EEB" w:rsidRDefault="00F95B10" w:rsidP="00F95B10">
      <w:pPr>
        <w:pStyle w:val="a3"/>
        <w:shd w:val="clear" w:color="auto" w:fill="auto"/>
        <w:tabs>
          <w:tab w:val="left" w:pos="5259"/>
        </w:tabs>
        <w:spacing w:before="0" w:line="240" w:lineRule="auto"/>
        <w:ind w:right="40" w:firstLine="0"/>
        <w:rPr>
          <w:b/>
          <w:sz w:val="24"/>
          <w:szCs w:val="24"/>
        </w:rPr>
      </w:pPr>
      <w:r>
        <w:rPr>
          <w:rStyle w:val="1"/>
          <w:rFonts w:eastAsiaTheme="minorEastAsia"/>
          <w:i/>
          <w:color w:val="000000"/>
          <w:sz w:val="24"/>
          <w:szCs w:val="24"/>
        </w:rPr>
        <w:t xml:space="preserve">                      </w:t>
      </w:r>
      <w:r w:rsidR="006A67F3" w:rsidRPr="006A67F3">
        <w:rPr>
          <w:rStyle w:val="1"/>
          <w:rFonts w:eastAsiaTheme="minorEastAsia"/>
          <w:i/>
          <w:color w:val="000000"/>
          <w:sz w:val="24"/>
          <w:szCs w:val="24"/>
        </w:rPr>
        <w:t xml:space="preserve"> </w:t>
      </w:r>
      <w:r w:rsidRPr="00032EEB">
        <w:rPr>
          <w:b/>
          <w:sz w:val="24"/>
          <w:szCs w:val="24"/>
        </w:rPr>
        <w:t>НАЧАЛЬНАЯ (ОСНОВНАЯ) ФОРМА ГЛАГОЛА</w:t>
      </w:r>
    </w:p>
    <w:p w:rsidR="00F95B10" w:rsidRPr="007851AB" w:rsidRDefault="00F95B10" w:rsidP="00F95B10">
      <w:pPr>
        <w:pStyle w:val="a3"/>
        <w:shd w:val="clear" w:color="auto" w:fill="auto"/>
        <w:tabs>
          <w:tab w:val="left" w:pos="5259"/>
        </w:tabs>
        <w:spacing w:before="0" w:line="240" w:lineRule="auto"/>
        <w:ind w:left="20" w:right="40" w:firstLine="320"/>
        <w:rPr>
          <w:sz w:val="24"/>
          <w:szCs w:val="24"/>
        </w:rPr>
      </w:pPr>
    </w:p>
    <w:p w:rsidR="00F95B10" w:rsidRDefault="00F95B10" w:rsidP="00F95B10">
      <w:pPr>
        <w:pStyle w:val="40"/>
        <w:shd w:val="clear" w:color="auto" w:fill="auto"/>
        <w:tabs>
          <w:tab w:val="left" w:pos="2443"/>
          <w:tab w:val="right" w:pos="5608"/>
          <w:tab w:val="right" w:pos="5668"/>
        </w:tabs>
        <w:spacing w:before="0" w:line="240" w:lineRule="auto"/>
        <w:rPr>
          <w:rStyle w:val="1"/>
          <w:rFonts w:eastAsiaTheme="minorEastAsia" w:cs="Courier New"/>
          <w:b w:val="0"/>
          <w:sz w:val="24"/>
          <w:szCs w:val="24"/>
        </w:rPr>
      </w:pPr>
      <w:r>
        <w:rPr>
          <w:rStyle w:val="1"/>
          <w:rFonts w:eastAsiaTheme="minorEastAsia" w:cs="Courier New"/>
          <w:b w:val="0"/>
          <w:sz w:val="24"/>
          <w:szCs w:val="24"/>
        </w:rPr>
        <w:t xml:space="preserve">        </w:t>
      </w:r>
      <w:r w:rsidRPr="0040417C">
        <w:rPr>
          <w:rStyle w:val="1"/>
          <w:rFonts w:eastAsiaTheme="minorEastAsia" w:cs="Courier New"/>
          <w:b w:val="0"/>
          <w:sz w:val="24"/>
          <w:szCs w:val="24"/>
        </w:rPr>
        <w:t xml:space="preserve">В чувашском языке нет назывной формы глагола типа русского инфинитива. Есть так называемые инфинитивные формы </w:t>
      </w:r>
      <w:r>
        <w:rPr>
          <w:rStyle w:val="a5"/>
          <w:rFonts w:eastAsiaTheme="minorEastAsia" w:cs="Courier New"/>
          <w:b w:val="0"/>
          <w:sz w:val="24"/>
          <w:szCs w:val="24"/>
        </w:rPr>
        <w:t>(</w:t>
      </w:r>
      <w:proofErr w:type="spellStart"/>
      <w:proofErr w:type="gramStart"/>
      <w:r>
        <w:rPr>
          <w:rStyle w:val="a5"/>
          <w:rFonts w:eastAsiaTheme="minorEastAsia" w:cs="Courier New"/>
          <w:b w:val="0"/>
          <w:sz w:val="24"/>
          <w:szCs w:val="24"/>
        </w:rPr>
        <w:t>кай-ма</w:t>
      </w:r>
      <w:proofErr w:type="spellEnd"/>
      <w:proofErr w:type="gramEnd"/>
      <w:r>
        <w:rPr>
          <w:rStyle w:val="a5"/>
          <w:rFonts w:eastAsiaTheme="minorEastAsia" w:cs="Courier New"/>
          <w:b w:val="0"/>
          <w:sz w:val="24"/>
          <w:szCs w:val="24"/>
        </w:rPr>
        <w:t xml:space="preserve">, </w:t>
      </w:r>
      <w:proofErr w:type="spellStart"/>
      <w:r>
        <w:rPr>
          <w:rStyle w:val="a5"/>
          <w:rFonts w:eastAsiaTheme="minorEastAsia" w:cs="Courier New"/>
          <w:b w:val="0"/>
          <w:sz w:val="24"/>
          <w:szCs w:val="24"/>
        </w:rPr>
        <w:t>кай</w:t>
      </w:r>
      <w:r w:rsidR="00810605">
        <w:rPr>
          <w:rStyle w:val="a5"/>
          <w:rFonts w:eastAsiaTheme="minorEastAsia" w:cs="Courier New"/>
          <w:b w:val="0"/>
          <w:sz w:val="24"/>
          <w:szCs w:val="24"/>
        </w:rPr>
        <w:t>-</w:t>
      </w:r>
      <w:r>
        <w:rPr>
          <w:rStyle w:val="a5"/>
          <w:rFonts w:eastAsiaTheme="minorEastAsia" w:cs="Courier New"/>
          <w:b w:val="0"/>
          <w:sz w:val="24"/>
          <w:szCs w:val="24"/>
        </w:rPr>
        <w:t>машкă</w:t>
      </w:r>
      <w:r w:rsidRPr="0040417C">
        <w:rPr>
          <w:rStyle w:val="a5"/>
          <w:rFonts w:eastAsiaTheme="minorEastAsia" w:cs="Courier New"/>
          <w:b w:val="0"/>
          <w:sz w:val="24"/>
          <w:szCs w:val="24"/>
        </w:rPr>
        <w:t>н</w:t>
      </w:r>
      <w:proofErr w:type="spellEnd"/>
      <w:r w:rsidRPr="0040417C">
        <w:rPr>
          <w:rStyle w:val="a5"/>
          <w:rFonts w:eastAsiaTheme="minorEastAsia" w:cs="Courier New"/>
          <w:b w:val="0"/>
          <w:sz w:val="24"/>
          <w:szCs w:val="24"/>
        </w:rPr>
        <w:t>),</w:t>
      </w:r>
      <w:r w:rsidRPr="0040417C">
        <w:rPr>
          <w:rStyle w:val="1"/>
          <w:rFonts w:eastAsiaTheme="minorEastAsia" w:cs="Courier New"/>
          <w:b w:val="0"/>
          <w:sz w:val="24"/>
          <w:szCs w:val="24"/>
        </w:rPr>
        <w:t xml:space="preserve"> но они не являются назывными. Основой глагола является форма </w:t>
      </w:r>
      <w:r w:rsidRPr="0040417C">
        <w:rPr>
          <w:rStyle w:val="0pt"/>
          <w:rFonts w:eastAsiaTheme="minorEastAsia" w:cs="Courier New"/>
          <w:b w:val="0"/>
          <w:sz w:val="24"/>
          <w:szCs w:val="24"/>
        </w:rPr>
        <w:t>2</w:t>
      </w:r>
      <w:r w:rsidRPr="0040417C">
        <w:rPr>
          <w:rStyle w:val="1"/>
          <w:rFonts w:eastAsiaTheme="minorEastAsia" w:cs="Courier New"/>
          <w:b w:val="0"/>
          <w:sz w:val="24"/>
          <w:szCs w:val="24"/>
        </w:rPr>
        <w:t xml:space="preserve">-го лица единственного числа повелительного наклонения: </w:t>
      </w:r>
      <w:proofErr w:type="spellStart"/>
      <w:r w:rsidRPr="0040417C">
        <w:rPr>
          <w:rStyle w:val="a5"/>
          <w:rFonts w:eastAsiaTheme="minorEastAsia" w:cs="Courier New"/>
          <w:b w:val="0"/>
          <w:sz w:val="24"/>
          <w:szCs w:val="24"/>
        </w:rPr>
        <w:t>лар</w:t>
      </w:r>
      <w:proofErr w:type="spellEnd"/>
      <w:r>
        <w:rPr>
          <w:rStyle w:val="1"/>
          <w:rFonts w:eastAsiaTheme="minorEastAsia" w:cs="Courier New"/>
          <w:b w:val="0"/>
          <w:sz w:val="24"/>
          <w:szCs w:val="24"/>
        </w:rPr>
        <w:t xml:space="preserve"> (сиди)</w:t>
      </w:r>
      <w:r w:rsidRPr="0040417C">
        <w:rPr>
          <w:rStyle w:val="1"/>
          <w:rFonts w:eastAsiaTheme="minorEastAsia" w:cs="Courier New"/>
          <w:b w:val="0"/>
          <w:sz w:val="24"/>
          <w:szCs w:val="24"/>
        </w:rPr>
        <w:t xml:space="preserve">, </w:t>
      </w:r>
      <w:proofErr w:type="spellStart"/>
      <w:r>
        <w:rPr>
          <w:rStyle w:val="a5"/>
          <w:rFonts w:eastAsiaTheme="minorEastAsia" w:cs="Courier New"/>
          <w:b w:val="0"/>
          <w:sz w:val="24"/>
          <w:szCs w:val="24"/>
        </w:rPr>
        <w:t>тă</w:t>
      </w:r>
      <w:proofErr w:type="gramStart"/>
      <w:r w:rsidRPr="0040417C">
        <w:rPr>
          <w:rStyle w:val="a5"/>
          <w:rFonts w:eastAsiaTheme="minorEastAsia" w:cs="Courier New"/>
          <w:b w:val="0"/>
          <w:sz w:val="24"/>
          <w:szCs w:val="24"/>
        </w:rPr>
        <w:t>р</w:t>
      </w:r>
      <w:proofErr w:type="spellEnd"/>
      <w:proofErr w:type="gramEnd"/>
      <w:r>
        <w:rPr>
          <w:rStyle w:val="1"/>
          <w:rFonts w:eastAsiaTheme="minorEastAsia" w:cs="Courier New"/>
          <w:b w:val="0"/>
          <w:sz w:val="24"/>
          <w:szCs w:val="24"/>
        </w:rPr>
        <w:t xml:space="preserve"> (стой)</w:t>
      </w:r>
      <w:r w:rsidRPr="0040417C">
        <w:rPr>
          <w:rStyle w:val="1"/>
          <w:rFonts w:eastAsiaTheme="minorEastAsia" w:cs="Courier New"/>
          <w:b w:val="0"/>
          <w:sz w:val="24"/>
          <w:szCs w:val="24"/>
        </w:rPr>
        <w:t xml:space="preserve">, </w:t>
      </w:r>
      <w:r w:rsidRPr="0040417C">
        <w:rPr>
          <w:rStyle w:val="a5"/>
          <w:rFonts w:eastAsiaTheme="minorEastAsia" w:cs="Courier New"/>
          <w:b w:val="0"/>
          <w:sz w:val="24"/>
          <w:szCs w:val="24"/>
        </w:rPr>
        <w:t>кил</w:t>
      </w:r>
      <w:r>
        <w:rPr>
          <w:rStyle w:val="1"/>
          <w:rFonts w:eastAsiaTheme="minorEastAsia" w:cs="Courier New"/>
          <w:b w:val="0"/>
          <w:sz w:val="24"/>
          <w:szCs w:val="24"/>
        </w:rPr>
        <w:t xml:space="preserve"> (приходи)</w:t>
      </w:r>
      <w:r w:rsidRPr="0040417C">
        <w:rPr>
          <w:rStyle w:val="1"/>
          <w:rFonts w:eastAsiaTheme="minorEastAsia" w:cs="Courier New"/>
          <w:b w:val="0"/>
          <w:sz w:val="24"/>
          <w:szCs w:val="24"/>
        </w:rPr>
        <w:t xml:space="preserve">. От нее </w:t>
      </w:r>
      <w:r w:rsidRPr="0040417C">
        <w:rPr>
          <w:rStyle w:val="a6"/>
          <w:rFonts w:eastAsiaTheme="minorEastAsia" w:cs="Courier New"/>
          <w:sz w:val="24"/>
          <w:szCs w:val="24"/>
        </w:rPr>
        <w:t>обра</w:t>
      </w:r>
      <w:r w:rsidRPr="0040417C">
        <w:rPr>
          <w:rStyle w:val="1"/>
          <w:rFonts w:eastAsiaTheme="minorEastAsia" w:cs="Courier New"/>
          <w:b w:val="0"/>
          <w:sz w:val="24"/>
          <w:szCs w:val="24"/>
        </w:rPr>
        <w:t>зуются все остальные глагольные формы, поэтому она называется</w:t>
      </w:r>
      <w:r>
        <w:rPr>
          <w:rStyle w:val="1"/>
          <w:rFonts w:eastAsiaTheme="minorEastAsia" w:cs="Courier New"/>
          <w:b w:val="0"/>
          <w:sz w:val="24"/>
          <w:szCs w:val="24"/>
        </w:rPr>
        <w:t xml:space="preserve"> начальной (основной) формой глагола. </w:t>
      </w:r>
    </w:p>
    <w:p w:rsidR="00F95B10" w:rsidRDefault="00F95B10" w:rsidP="00F95B10">
      <w:pPr>
        <w:pStyle w:val="40"/>
        <w:shd w:val="clear" w:color="auto" w:fill="auto"/>
        <w:tabs>
          <w:tab w:val="left" w:pos="2443"/>
          <w:tab w:val="right" w:pos="5608"/>
          <w:tab w:val="right" w:pos="5668"/>
        </w:tabs>
        <w:spacing w:before="0" w:line="240" w:lineRule="auto"/>
        <w:rPr>
          <w:rStyle w:val="1"/>
          <w:rFonts w:eastAsiaTheme="minorEastAsia" w:cs="Courier New"/>
          <w:b w:val="0"/>
          <w:sz w:val="24"/>
          <w:szCs w:val="24"/>
        </w:rPr>
      </w:pPr>
      <w:r>
        <w:rPr>
          <w:rStyle w:val="1"/>
          <w:rFonts w:eastAsiaTheme="minorEastAsia" w:cs="Courier New"/>
          <w:b w:val="0"/>
          <w:sz w:val="24"/>
          <w:szCs w:val="24"/>
        </w:rPr>
        <w:t xml:space="preserve">        Эта форма дается в словарях. В этом случае на русский язык глагол переводится инфинитивом: </w:t>
      </w:r>
      <w:proofErr w:type="spellStart"/>
      <w:r w:rsidRPr="001C4D3C">
        <w:rPr>
          <w:rStyle w:val="1"/>
          <w:rFonts w:eastAsiaTheme="minorEastAsia" w:cs="Courier New"/>
          <w:b w:val="0"/>
          <w:i/>
          <w:sz w:val="24"/>
          <w:szCs w:val="24"/>
        </w:rPr>
        <w:t>çыр</w:t>
      </w:r>
      <w:proofErr w:type="spellEnd"/>
      <w:r>
        <w:rPr>
          <w:rStyle w:val="1"/>
          <w:rFonts w:eastAsiaTheme="minorEastAsia" w:cs="Courier New"/>
          <w:b w:val="0"/>
          <w:sz w:val="24"/>
          <w:szCs w:val="24"/>
        </w:rPr>
        <w:t xml:space="preserve"> (писать), </w:t>
      </w:r>
      <w:proofErr w:type="spellStart"/>
      <w:r w:rsidRPr="001C4D3C">
        <w:rPr>
          <w:rStyle w:val="1"/>
          <w:rFonts w:eastAsiaTheme="minorEastAsia" w:cs="Courier New"/>
          <w:b w:val="0"/>
          <w:i/>
          <w:sz w:val="24"/>
          <w:szCs w:val="24"/>
        </w:rPr>
        <w:t>итле</w:t>
      </w:r>
      <w:proofErr w:type="spellEnd"/>
      <w:r w:rsidRPr="001C4D3C">
        <w:rPr>
          <w:rStyle w:val="1"/>
          <w:rFonts w:eastAsiaTheme="minorEastAsia" w:cs="Courier New"/>
          <w:b w:val="0"/>
          <w:i/>
          <w:sz w:val="24"/>
          <w:szCs w:val="24"/>
        </w:rPr>
        <w:t xml:space="preserve"> </w:t>
      </w:r>
      <w:r>
        <w:rPr>
          <w:rStyle w:val="1"/>
          <w:rFonts w:eastAsiaTheme="minorEastAsia" w:cs="Courier New"/>
          <w:b w:val="0"/>
          <w:sz w:val="24"/>
          <w:szCs w:val="24"/>
        </w:rPr>
        <w:t xml:space="preserve">(слушать), </w:t>
      </w:r>
      <w:proofErr w:type="spellStart"/>
      <w:r w:rsidRPr="001C4D3C">
        <w:rPr>
          <w:rStyle w:val="1"/>
          <w:rFonts w:eastAsiaTheme="minorEastAsia" w:cs="Courier New"/>
          <w:b w:val="0"/>
          <w:i/>
          <w:sz w:val="24"/>
          <w:szCs w:val="24"/>
        </w:rPr>
        <w:t>вула</w:t>
      </w:r>
      <w:proofErr w:type="spellEnd"/>
      <w:r>
        <w:rPr>
          <w:rStyle w:val="1"/>
          <w:rFonts w:eastAsiaTheme="minorEastAsia" w:cs="Courier New"/>
          <w:b w:val="0"/>
          <w:sz w:val="24"/>
          <w:szCs w:val="24"/>
        </w:rPr>
        <w:t xml:space="preserve"> (читать).</w:t>
      </w:r>
    </w:p>
    <w:p w:rsidR="00F95B10" w:rsidRDefault="00F95B10" w:rsidP="00F95B10">
      <w:pPr>
        <w:pStyle w:val="40"/>
        <w:shd w:val="clear" w:color="auto" w:fill="auto"/>
        <w:tabs>
          <w:tab w:val="left" w:pos="2443"/>
          <w:tab w:val="right" w:pos="5608"/>
          <w:tab w:val="right" w:pos="5668"/>
        </w:tabs>
        <w:spacing w:before="0" w:line="240" w:lineRule="auto"/>
        <w:rPr>
          <w:rStyle w:val="1"/>
          <w:rFonts w:eastAsiaTheme="minorEastAsia" w:cs="Courier New"/>
          <w:b w:val="0"/>
          <w:sz w:val="24"/>
          <w:szCs w:val="24"/>
        </w:rPr>
      </w:pPr>
      <w:r>
        <w:rPr>
          <w:rStyle w:val="1"/>
          <w:rFonts w:eastAsiaTheme="minorEastAsia" w:cs="Courier New"/>
          <w:b w:val="0"/>
          <w:sz w:val="24"/>
          <w:szCs w:val="24"/>
        </w:rPr>
        <w:t xml:space="preserve">        Русский инфинитив в переводных словарях тоже передается этой формой: </w:t>
      </w:r>
      <w:r w:rsidRPr="00E7105B">
        <w:rPr>
          <w:rStyle w:val="1"/>
          <w:rFonts w:eastAsiaTheme="minorEastAsia" w:cs="Courier New"/>
          <w:b w:val="0"/>
          <w:i/>
          <w:sz w:val="24"/>
          <w:szCs w:val="24"/>
        </w:rPr>
        <w:t>писать</w:t>
      </w:r>
      <w:r>
        <w:rPr>
          <w:rStyle w:val="1"/>
          <w:rFonts w:eastAsiaTheme="minorEastAsia" w:cs="Courier New"/>
          <w:b w:val="0"/>
          <w:sz w:val="24"/>
          <w:szCs w:val="24"/>
        </w:rPr>
        <w:t xml:space="preserve"> (</w:t>
      </w:r>
      <w:proofErr w:type="spellStart"/>
      <w:r>
        <w:rPr>
          <w:rStyle w:val="1"/>
          <w:rFonts w:eastAsiaTheme="minorEastAsia" w:cs="Courier New"/>
          <w:b w:val="0"/>
          <w:sz w:val="24"/>
          <w:szCs w:val="24"/>
        </w:rPr>
        <w:t>çыр</w:t>
      </w:r>
      <w:proofErr w:type="spellEnd"/>
      <w:r>
        <w:rPr>
          <w:rStyle w:val="1"/>
          <w:rFonts w:eastAsiaTheme="minorEastAsia" w:cs="Courier New"/>
          <w:b w:val="0"/>
          <w:sz w:val="24"/>
          <w:szCs w:val="24"/>
        </w:rPr>
        <w:t xml:space="preserve">), </w:t>
      </w:r>
      <w:r w:rsidRPr="00E7105B">
        <w:rPr>
          <w:rStyle w:val="1"/>
          <w:rFonts w:eastAsiaTheme="minorEastAsia" w:cs="Courier New"/>
          <w:b w:val="0"/>
          <w:i/>
          <w:sz w:val="24"/>
          <w:szCs w:val="24"/>
        </w:rPr>
        <w:t>читать</w:t>
      </w:r>
      <w:r>
        <w:rPr>
          <w:rStyle w:val="1"/>
          <w:rFonts w:eastAsiaTheme="minorEastAsia" w:cs="Courier New"/>
          <w:b w:val="0"/>
          <w:sz w:val="24"/>
          <w:szCs w:val="24"/>
        </w:rPr>
        <w:t xml:space="preserve"> (</w:t>
      </w:r>
      <w:proofErr w:type="spellStart"/>
      <w:r>
        <w:rPr>
          <w:rStyle w:val="1"/>
          <w:rFonts w:eastAsiaTheme="minorEastAsia" w:cs="Courier New"/>
          <w:b w:val="0"/>
          <w:sz w:val="24"/>
          <w:szCs w:val="24"/>
        </w:rPr>
        <w:t>вула</w:t>
      </w:r>
      <w:proofErr w:type="spellEnd"/>
      <w:r>
        <w:rPr>
          <w:rStyle w:val="1"/>
          <w:rFonts w:eastAsiaTheme="minorEastAsia" w:cs="Courier New"/>
          <w:b w:val="0"/>
          <w:sz w:val="24"/>
          <w:szCs w:val="24"/>
        </w:rPr>
        <w:t xml:space="preserve">), </w:t>
      </w:r>
      <w:r w:rsidRPr="00E7105B">
        <w:rPr>
          <w:rStyle w:val="1"/>
          <w:rFonts w:eastAsiaTheme="minorEastAsia" w:cs="Courier New"/>
          <w:b w:val="0"/>
          <w:i/>
          <w:sz w:val="24"/>
          <w:szCs w:val="24"/>
        </w:rPr>
        <w:t>слушать</w:t>
      </w:r>
      <w:r>
        <w:rPr>
          <w:rStyle w:val="1"/>
          <w:rFonts w:eastAsiaTheme="minorEastAsia" w:cs="Courier New"/>
          <w:b w:val="0"/>
          <w:sz w:val="24"/>
          <w:szCs w:val="24"/>
        </w:rPr>
        <w:t xml:space="preserve"> (</w:t>
      </w:r>
      <w:proofErr w:type="spellStart"/>
      <w:r>
        <w:rPr>
          <w:rStyle w:val="1"/>
          <w:rFonts w:eastAsiaTheme="minorEastAsia" w:cs="Courier New"/>
          <w:b w:val="0"/>
          <w:sz w:val="24"/>
          <w:szCs w:val="24"/>
        </w:rPr>
        <w:t>итле</w:t>
      </w:r>
      <w:proofErr w:type="spellEnd"/>
      <w:r>
        <w:rPr>
          <w:rStyle w:val="1"/>
          <w:rFonts w:eastAsiaTheme="minorEastAsia" w:cs="Courier New"/>
          <w:b w:val="0"/>
          <w:sz w:val="24"/>
          <w:szCs w:val="24"/>
        </w:rPr>
        <w:t>).</w:t>
      </w:r>
    </w:p>
    <w:p w:rsidR="00F95B10" w:rsidRDefault="00F95B10" w:rsidP="00F95B10">
      <w:pPr>
        <w:pStyle w:val="40"/>
        <w:shd w:val="clear" w:color="auto" w:fill="auto"/>
        <w:tabs>
          <w:tab w:val="left" w:pos="2443"/>
          <w:tab w:val="right" w:pos="5608"/>
          <w:tab w:val="right" w:pos="5668"/>
        </w:tabs>
        <w:spacing w:before="0" w:line="240" w:lineRule="auto"/>
        <w:rPr>
          <w:rStyle w:val="1"/>
          <w:rFonts w:eastAsiaTheme="minorEastAsia" w:cs="Courier New"/>
          <w:b w:val="0"/>
          <w:sz w:val="24"/>
          <w:szCs w:val="24"/>
        </w:rPr>
      </w:pPr>
    </w:p>
    <w:p w:rsidR="00F95B10" w:rsidRDefault="00F95B10" w:rsidP="00F95B10">
      <w:pPr>
        <w:pStyle w:val="40"/>
        <w:shd w:val="clear" w:color="auto" w:fill="auto"/>
        <w:tabs>
          <w:tab w:val="left" w:pos="2443"/>
          <w:tab w:val="right" w:pos="5608"/>
          <w:tab w:val="right" w:pos="5668"/>
        </w:tabs>
        <w:spacing w:before="0" w:line="240" w:lineRule="auto"/>
        <w:rPr>
          <w:rStyle w:val="1"/>
          <w:rFonts w:eastAsiaTheme="minorEastAsia" w:cs="Courier New"/>
          <w:b w:val="0"/>
          <w:sz w:val="24"/>
          <w:szCs w:val="24"/>
        </w:rPr>
      </w:pPr>
    </w:p>
    <w:p w:rsidR="00F95B10" w:rsidRPr="00032EEB" w:rsidRDefault="00F95B10" w:rsidP="00F95B10">
      <w:pPr>
        <w:pStyle w:val="40"/>
        <w:shd w:val="clear" w:color="auto" w:fill="auto"/>
        <w:tabs>
          <w:tab w:val="left" w:pos="2443"/>
          <w:tab w:val="right" w:pos="5608"/>
          <w:tab w:val="right" w:pos="5668"/>
        </w:tabs>
        <w:spacing w:before="0" w:line="240" w:lineRule="auto"/>
        <w:rPr>
          <w:rStyle w:val="1"/>
          <w:rFonts w:eastAsiaTheme="minorEastAsia" w:cs="Courier New"/>
          <w:sz w:val="24"/>
          <w:szCs w:val="24"/>
        </w:rPr>
      </w:pPr>
      <w:r>
        <w:rPr>
          <w:rStyle w:val="1"/>
          <w:rFonts w:eastAsiaTheme="minorEastAsia" w:cs="Courier New"/>
          <w:b w:val="0"/>
          <w:sz w:val="24"/>
          <w:szCs w:val="24"/>
        </w:rPr>
        <w:t xml:space="preserve">                                    </w:t>
      </w:r>
      <w:r w:rsidRPr="00032EEB">
        <w:rPr>
          <w:rStyle w:val="1"/>
          <w:rFonts w:eastAsiaTheme="minorEastAsia" w:cs="Courier New"/>
          <w:sz w:val="24"/>
          <w:szCs w:val="24"/>
        </w:rPr>
        <w:t>НАСТОЯЩЕЕ ВРЕМЯ ГЛАГОЛА</w:t>
      </w:r>
    </w:p>
    <w:p w:rsidR="00F95B10" w:rsidRDefault="00F95B10" w:rsidP="00F95B10">
      <w:pPr>
        <w:pStyle w:val="40"/>
        <w:shd w:val="clear" w:color="auto" w:fill="auto"/>
        <w:tabs>
          <w:tab w:val="left" w:pos="2443"/>
          <w:tab w:val="right" w:pos="5608"/>
          <w:tab w:val="right" w:pos="5668"/>
        </w:tabs>
        <w:spacing w:before="0" w:line="240" w:lineRule="auto"/>
        <w:rPr>
          <w:rStyle w:val="1"/>
          <w:rFonts w:eastAsiaTheme="minorEastAsia" w:cs="Courier New"/>
          <w:b w:val="0"/>
          <w:sz w:val="24"/>
          <w:szCs w:val="24"/>
        </w:rPr>
      </w:pPr>
    </w:p>
    <w:p w:rsidR="00F95B10" w:rsidRDefault="00F95B10" w:rsidP="00F95B10">
      <w:pPr>
        <w:pStyle w:val="a3"/>
        <w:shd w:val="clear" w:color="auto" w:fill="auto"/>
        <w:spacing w:before="0" w:after="69" w:line="240" w:lineRule="auto"/>
        <w:ind w:left="20" w:firstLine="320"/>
        <w:rPr>
          <w:rStyle w:val="1"/>
          <w:color w:val="000000"/>
          <w:sz w:val="24"/>
          <w:szCs w:val="24"/>
        </w:rPr>
      </w:pPr>
      <w:r w:rsidRPr="0070494D">
        <w:rPr>
          <w:rStyle w:val="1"/>
          <w:color w:val="000000"/>
          <w:sz w:val="24"/>
          <w:szCs w:val="24"/>
        </w:rPr>
        <w:t>Настоящее время обознача</w:t>
      </w:r>
      <w:r w:rsidR="00810605">
        <w:rPr>
          <w:rStyle w:val="1"/>
          <w:color w:val="000000"/>
          <w:sz w:val="24"/>
          <w:szCs w:val="24"/>
        </w:rPr>
        <w:t>ет действие, совершающееся в мо</w:t>
      </w:r>
      <w:r w:rsidRPr="0070494D">
        <w:rPr>
          <w:rStyle w:val="1"/>
          <w:color w:val="000000"/>
          <w:sz w:val="24"/>
          <w:szCs w:val="24"/>
        </w:rPr>
        <w:t xml:space="preserve">мент речи, действие, происходящее вообще, постоянно, и действие, которое непременно должно совершиться в будущем. Поэтому его называют также </w:t>
      </w:r>
      <w:proofErr w:type="spellStart"/>
      <w:r w:rsidRPr="0070494D">
        <w:rPr>
          <w:rStyle w:val="1"/>
          <w:color w:val="000000"/>
          <w:sz w:val="24"/>
          <w:szCs w:val="24"/>
        </w:rPr>
        <w:t>настояще-будущим</w:t>
      </w:r>
      <w:proofErr w:type="spellEnd"/>
      <w:r w:rsidRPr="0070494D">
        <w:rPr>
          <w:rStyle w:val="1"/>
          <w:color w:val="000000"/>
          <w:sz w:val="24"/>
          <w:szCs w:val="24"/>
        </w:rPr>
        <w:t xml:space="preserve"> временем.</w:t>
      </w:r>
    </w:p>
    <w:p w:rsidR="00F95B10" w:rsidRDefault="00F95B10" w:rsidP="00F95B10">
      <w:pPr>
        <w:pStyle w:val="a3"/>
        <w:shd w:val="clear" w:color="auto" w:fill="auto"/>
        <w:spacing w:before="0" w:after="69" w:line="240" w:lineRule="auto"/>
        <w:ind w:left="20" w:firstLine="320"/>
        <w:rPr>
          <w:rStyle w:val="1"/>
          <w:color w:val="000000"/>
          <w:sz w:val="24"/>
          <w:szCs w:val="24"/>
        </w:rPr>
      </w:pPr>
      <w:r>
        <w:rPr>
          <w:rStyle w:val="1"/>
          <w:color w:val="000000"/>
          <w:sz w:val="24"/>
          <w:szCs w:val="24"/>
        </w:rPr>
        <w:t>Глаголы настоящего времени изменяются по лицам и по числам.</w:t>
      </w:r>
    </w:p>
    <w:p w:rsidR="00F95B10" w:rsidRDefault="00F95B10" w:rsidP="00F95B10">
      <w:pPr>
        <w:pStyle w:val="a3"/>
        <w:shd w:val="clear" w:color="auto" w:fill="auto"/>
        <w:spacing w:before="0" w:after="69" w:line="240" w:lineRule="auto"/>
        <w:ind w:left="20" w:firstLine="320"/>
        <w:rPr>
          <w:rStyle w:val="1"/>
          <w:color w:val="000000"/>
          <w:sz w:val="24"/>
          <w:szCs w:val="24"/>
        </w:rPr>
      </w:pPr>
    </w:p>
    <w:p w:rsidR="00F95B10" w:rsidRPr="0070494D" w:rsidRDefault="00F95B10" w:rsidP="00F95B10">
      <w:pPr>
        <w:pStyle w:val="a3"/>
        <w:shd w:val="clear" w:color="auto" w:fill="auto"/>
        <w:spacing w:before="0" w:after="69" w:line="240" w:lineRule="auto"/>
        <w:ind w:left="20" w:firstLine="320"/>
        <w:rPr>
          <w:sz w:val="24"/>
          <w:szCs w:val="24"/>
        </w:rPr>
      </w:pPr>
    </w:p>
    <w:p w:rsidR="00F95B10" w:rsidRPr="00486018" w:rsidRDefault="00F95B10" w:rsidP="00F95B10">
      <w:pPr>
        <w:pStyle w:val="50"/>
        <w:framePr w:h="162" w:vSpace="317" w:wrap="around" w:vAnchor="text" w:hAnchor="margin" w:x="542" w:y="1"/>
        <w:shd w:val="clear" w:color="auto" w:fill="auto"/>
        <w:spacing w:before="0" w:after="0" w:line="240" w:lineRule="auto"/>
        <w:ind w:left="100"/>
        <w:jc w:val="left"/>
        <w:rPr>
          <w:sz w:val="24"/>
          <w:szCs w:val="24"/>
        </w:rPr>
      </w:pPr>
      <w:r w:rsidRPr="00486018">
        <w:rPr>
          <w:rStyle w:val="5Exact"/>
          <w:bCs/>
          <w:color w:val="000000"/>
          <w:sz w:val="24"/>
          <w:szCs w:val="24"/>
        </w:rPr>
        <w:t>Единственное число</w:t>
      </w:r>
    </w:p>
    <w:p w:rsidR="00F95B10" w:rsidRPr="0070494D" w:rsidRDefault="00F95B10" w:rsidP="00F95B10">
      <w:pPr>
        <w:pStyle w:val="50"/>
        <w:shd w:val="clear" w:color="auto" w:fill="auto"/>
        <w:spacing w:before="0" w:after="394" w:line="240" w:lineRule="auto"/>
        <w:ind w:left="1720"/>
        <w:jc w:val="left"/>
        <w:rPr>
          <w:sz w:val="24"/>
          <w:szCs w:val="24"/>
        </w:rPr>
      </w:pPr>
      <w:r>
        <w:rPr>
          <w:rStyle w:val="5"/>
          <w:color w:val="000000"/>
          <w:sz w:val="24"/>
          <w:szCs w:val="24"/>
        </w:rPr>
        <w:t xml:space="preserve">               </w:t>
      </w:r>
      <w:r w:rsidRPr="0070494D">
        <w:rPr>
          <w:rStyle w:val="5"/>
          <w:color w:val="000000"/>
          <w:sz w:val="24"/>
          <w:szCs w:val="24"/>
        </w:rPr>
        <w:t>Множественное число</w:t>
      </w:r>
    </w:p>
    <w:p w:rsidR="00F95B10" w:rsidRPr="00486018" w:rsidRDefault="00F95B10" w:rsidP="00F95B10">
      <w:pPr>
        <w:pStyle w:val="20"/>
        <w:shd w:val="clear" w:color="auto" w:fill="auto"/>
        <w:spacing w:before="0" w:after="15" w:line="240" w:lineRule="auto"/>
        <w:rPr>
          <w:i w:val="0"/>
          <w:sz w:val="24"/>
          <w:szCs w:val="24"/>
        </w:rPr>
      </w:pPr>
      <w:r>
        <w:rPr>
          <w:rStyle w:val="2"/>
          <w:color w:val="000000"/>
          <w:sz w:val="24"/>
          <w:szCs w:val="24"/>
        </w:rPr>
        <w:t xml:space="preserve">                                 </w:t>
      </w:r>
      <w:r w:rsidRPr="00486018">
        <w:rPr>
          <w:rStyle w:val="2"/>
          <w:i/>
          <w:color w:val="000000"/>
          <w:sz w:val="24"/>
          <w:szCs w:val="24"/>
        </w:rPr>
        <w:t>Утвердительная форма</w:t>
      </w:r>
    </w:p>
    <w:p w:rsidR="00F95B10" w:rsidRPr="0070494D" w:rsidRDefault="00F95B10" w:rsidP="00F95B10">
      <w:pPr>
        <w:pStyle w:val="a3"/>
        <w:shd w:val="clear" w:color="auto" w:fill="auto"/>
        <w:tabs>
          <w:tab w:val="left" w:pos="591"/>
          <w:tab w:val="left" w:pos="3573"/>
        </w:tabs>
        <w:spacing w:before="0" w:line="240" w:lineRule="auto"/>
        <w:ind w:left="20" w:firstLine="0"/>
        <w:rPr>
          <w:sz w:val="24"/>
          <w:szCs w:val="24"/>
        </w:rPr>
      </w:pPr>
      <w:r>
        <w:rPr>
          <w:rStyle w:val="1"/>
          <w:color w:val="000000"/>
          <w:sz w:val="24"/>
          <w:szCs w:val="24"/>
        </w:rPr>
        <w:t xml:space="preserve">1 л.   </w:t>
      </w:r>
      <w:proofErr w:type="spellStart"/>
      <w:r>
        <w:rPr>
          <w:rStyle w:val="1"/>
          <w:color w:val="000000"/>
          <w:sz w:val="24"/>
          <w:szCs w:val="24"/>
        </w:rPr>
        <w:t>çыр-а</w:t>
      </w:r>
      <w:proofErr w:type="gramStart"/>
      <w:r>
        <w:rPr>
          <w:rStyle w:val="1"/>
          <w:color w:val="000000"/>
          <w:sz w:val="24"/>
          <w:szCs w:val="24"/>
        </w:rPr>
        <w:t>т-</w:t>
      </w:r>
      <w:proofErr w:type="gramEnd"/>
      <w:r>
        <w:rPr>
          <w:rStyle w:val="1"/>
          <w:color w:val="000000"/>
          <w:sz w:val="24"/>
          <w:szCs w:val="24"/>
        </w:rPr>
        <w:t>ăп</w:t>
      </w:r>
      <w:proofErr w:type="spellEnd"/>
      <w:r>
        <w:rPr>
          <w:rStyle w:val="1"/>
          <w:color w:val="000000"/>
          <w:sz w:val="24"/>
          <w:szCs w:val="24"/>
        </w:rPr>
        <w:t xml:space="preserve">  (пишу)                </w:t>
      </w:r>
      <w:proofErr w:type="spellStart"/>
      <w:r>
        <w:rPr>
          <w:rStyle w:val="1"/>
          <w:color w:val="000000"/>
          <w:sz w:val="24"/>
          <w:szCs w:val="24"/>
        </w:rPr>
        <w:t>çыр-ат-п-ăр</w:t>
      </w:r>
      <w:proofErr w:type="spellEnd"/>
      <w:r>
        <w:rPr>
          <w:rStyle w:val="1"/>
          <w:color w:val="000000"/>
          <w:sz w:val="24"/>
          <w:szCs w:val="24"/>
        </w:rPr>
        <w:t xml:space="preserve"> (пишем)</w:t>
      </w:r>
    </w:p>
    <w:p w:rsidR="00F95B10" w:rsidRPr="0070494D" w:rsidRDefault="00F95B10" w:rsidP="00F95B10">
      <w:pPr>
        <w:pStyle w:val="a3"/>
        <w:shd w:val="clear" w:color="auto" w:fill="auto"/>
        <w:tabs>
          <w:tab w:val="left" w:pos="3573"/>
        </w:tabs>
        <w:spacing w:before="0" w:line="240" w:lineRule="auto"/>
        <w:ind w:left="560" w:firstLine="0"/>
        <w:rPr>
          <w:sz w:val="24"/>
          <w:szCs w:val="24"/>
        </w:rPr>
      </w:pPr>
      <w:proofErr w:type="spellStart"/>
      <w:proofErr w:type="gramStart"/>
      <w:r>
        <w:rPr>
          <w:rStyle w:val="1"/>
          <w:color w:val="000000"/>
          <w:sz w:val="24"/>
          <w:szCs w:val="24"/>
        </w:rPr>
        <w:t>п</w:t>
      </w:r>
      <w:proofErr w:type="gramEnd"/>
      <w:r>
        <w:rPr>
          <w:rStyle w:val="1"/>
          <w:color w:val="000000"/>
          <w:sz w:val="24"/>
          <w:szCs w:val="24"/>
        </w:rPr>
        <w:t>ĕл-ет-ĕп</w:t>
      </w:r>
      <w:proofErr w:type="spellEnd"/>
      <w:r>
        <w:rPr>
          <w:rStyle w:val="1"/>
          <w:color w:val="000000"/>
          <w:sz w:val="24"/>
          <w:szCs w:val="24"/>
        </w:rPr>
        <w:t xml:space="preserve"> (знаю)</w:t>
      </w:r>
      <w:r w:rsidRPr="0070494D">
        <w:rPr>
          <w:rStyle w:val="1"/>
          <w:color w:val="000000"/>
          <w:sz w:val="24"/>
          <w:szCs w:val="24"/>
        </w:rPr>
        <w:tab/>
      </w:r>
      <w:r w:rsidR="00810605">
        <w:rPr>
          <w:rStyle w:val="1"/>
          <w:color w:val="000000"/>
          <w:sz w:val="24"/>
          <w:szCs w:val="24"/>
        </w:rPr>
        <w:t xml:space="preserve">   </w:t>
      </w:r>
      <w:proofErr w:type="spellStart"/>
      <w:r w:rsidR="00810605">
        <w:rPr>
          <w:rStyle w:val="1"/>
          <w:color w:val="000000"/>
          <w:sz w:val="24"/>
          <w:szCs w:val="24"/>
        </w:rPr>
        <w:t>пĕл-е</w:t>
      </w:r>
      <w:r>
        <w:rPr>
          <w:rStyle w:val="1"/>
          <w:color w:val="000000"/>
          <w:sz w:val="24"/>
          <w:szCs w:val="24"/>
        </w:rPr>
        <w:t>т-п-ĕр</w:t>
      </w:r>
      <w:proofErr w:type="spellEnd"/>
      <w:r>
        <w:rPr>
          <w:rStyle w:val="1"/>
          <w:color w:val="000000"/>
          <w:sz w:val="24"/>
          <w:szCs w:val="24"/>
        </w:rPr>
        <w:t xml:space="preserve"> (</w:t>
      </w:r>
      <w:r w:rsidRPr="0070494D">
        <w:rPr>
          <w:rStyle w:val="1"/>
          <w:color w:val="000000"/>
          <w:sz w:val="24"/>
          <w:szCs w:val="24"/>
        </w:rPr>
        <w:t>знаем</w:t>
      </w:r>
      <w:r>
        <w:rPr>
          <w:rStyle w:val="1"/>
          <w:color w:val="000000"/>
          <w:sz w:val="24"/>
          <w:szCs w:val="24"/>
        </w:rPr>
        <w:t>)</w:t>
      </w:r>
    </w:p>
    <w:p w:rsidR="00F95B10" w:rsidRPr="0070494D" w:rsidRDefault="00F95B10" w:rsidP="00F95B10">
      <w:pPr>
        <w:pStyle w:val="a3"/>
        <w:shd w:val="clear" w:color="auto" w:fill="auto"/>
        <w:tabs>
          <w:tab w:val="left" w:pos="591"/>
          <w:tab w:val="left" w:pos="3573"/>
        </w:tabs>
        <w:spacing w:before="0" w:line="240" w:lineRule="auto"/>
        <w:ind w:left="20" w:firstLine="0"/>
        <w:rPr>
          <w:sz w:val="24"/>
          <w:szCs w:val="24"/>
        </w:rPr>
      </w:pPr>
      <w:r>
        <w:rPr>
          <w:rStyle w:val="1"/>
          <w:color w:val="000000"/>
          <w:sz w:val="24"/>
          <w:szCs w:val="24"/>
        </w:rPr>
        <w:t>2 л.</w:t>
      </w:r>
      <w:r>
        <w:rPr>
          <w:rStyle w:val="1"/>
          <w:color w:val="000000"/>
          <w:sz w:val="24"/>
          <w:szCs w:val="24"/>
        </w:rPr>
        <w:tab/>
      </w:r>
      <w:proofErr w:type="spellStart"/>
      <w:r>
        <w:rPr>
          <w:rStyle w:val="1"/>
          <w:color w:val="000000"/>
          <w:sz w:val="24"/>
          <w:szCs w:val="24"/>
        </w:rPr>
        <w:t>çыр-а</w:t>
      </w:r>
      <w:proofErr w:type="gramStart"/>
      <w:r>
        <w:rPr>
          <w:rStyle w:val="1"/>
          <w:color w:val="000000"/>
          <w:sz w:val="24"/>
          <w:szCs w:val="24"/>
        </w:rPr>
        <w:t>т-</w:t>
      </w:r>
      <w:proofErr w:type="gramEnd"/>
      <w:r>
        <w:rPr>
          <w:rStyle w:val="1"/>
          <w:color w:val="000000"/>
          <w:sz w:val="24"/>
          <w:szCs w:val="24"/>
        </w:rPr>
        <w:t>ăн</w:t>
      </w:r>
      <w:proofErr w:type="spellEnd"/>
      <w:r>
        <w:rPr>
          <w:rStyle w:val="1"/>
          <w:color w:val="000000"/>
          <w:sz w:val="24"/>
          <w:szCs w:val="24"/>
        </w:rPr>
        <w:t xml:space="preserve"> (пишешь)</w:t>
      </w:r>
      <w:r w:rsidRPr="0070494D">
        <w:rPr>
          <w:rStyle w:val="1"/>
          <w:color w:val="000000"/>
          <w:sz w:val="24"/>
          <w:szCs w:val="24"/>
        </w:rPr>
        <w:tab/>
      </w:r>
      <w:r>
        <w:rPr>
          <w:rStyle w:val="1"/>
          <w:color w:val="000000"/>
          <w:sz w:val="24"/>
          <w:szCs w:val="24"/>
        </w:rPr>
        <w:t xml:space="preserve">   </w:t>
      </w:r>
      <w:proofErr w:type="spellStart"/>
      <w:r>
        <w:rPr>
          <w:rStyle w:val="1"/>
          <w:color w:val="000000"/>
          <w:sz w:val="24"/>
          <w:szCs w:val="24"/>
        </w:rPr>
        <w:t>çыр-ат-ăр</w:t>
      </w:r>
      <w:proofErr w:type="spellEnd"/>
      <w:r>
        <w:rPr>
          <w:rStyle w:val="1"/>
          <w:color w:val="000000"/>
          <w:sz w:val="24"/>
          <w:szCs w:val="24"/>
        </w:rPr>
        <w:t xml:space="preserve"> (пишете)</w:t>
      </w:r>
    </w:p>
    <w:p w:rsidR="00F95B10" w:rsidRPr="0070494D" w:rsidRDefault="00F95B10" w:rsidP="00F95B10">
      <w:pPr>
        <w:pStyle w:val="a3"/>
        <w:shd w:val="clear" w:color="auto" w:fill="auto"/>
        <w:tabs>
          <w:tab w:val="left" w:pos="3573"/>
        </w:tabs>
        <w:spacing w:before="0" w:line="240" w:lineRule="auto"/>
        <w:ind w:left="560" w:firstLine="0"/>
        <w:rPr>
          <w:sz w:val="24"/>
          <w:szCs w:val="24"/>
        </w:rPr>
      </w:pPr>
      <w:proofErr w:type="spellStart"/>
      <w:proofErr w:type="gramStart"/>
      <w:r w:rsidRPr="0070494D">
        <w:rPr>
          <w:rStyle w:val="1"/>
          <w:color w:val="000000"/>
          <w:sz w:val="24"/>
          <w:szCs w:val="24"/>
        </w:rPr>
        <w:t>п</w:t>
      </w:r>
      <w:proofErr w:type="spellEnd"/>
      <w:proofErr w:type="gramEnd"/>
      <w:r>
        <w:rPr>
          <w:rStyle w:val="1"/>
          <w:color w:val="000000"/>
          <w:sz w:val="24"/>
          <w:szCs w:val="24"/>
        </w:rPr>
        <w:t xml:space="preserve"> </w:t>
      </w:r>
      <w:proofErr w:type="spellStart"/>
      <w:r>
        <w:rPr>
          <w:rStyle w:val="1"/>
          <w:color w:val="000000"/>
          <w:sz w:val="24"/>
          <w:szCs w:val="24"/>
        </w:rPr>
        <w:t>ĕ</w:t>
      </w:r>
      <w:r w:rsidRPr="0070494D">
        <w:rPr>
          <w:rStyle w:val="1"/>
          <w:color w:val="000000"/>
          <w:sz w:val="24"/>
          <w:szCs w:val="24"/>
        </w:rPr>
        <w:t>л</w:t>
      </w:r>
      <w:proofErr w:type="spellEnd"/>
      <w:r w:rsidRPr="0070494D">
        <w:rPr>
          <w:rStyle w:val="1"/>
          <w:color w:val="000000"/>
          <w:sz w:val="24"/>
          <w:szCs w:val="24"/>
        </w:rPr>
        <w:t>-</w:t>
      </w:r>
      <w:r w:rsidR="00810605">
        <w:rPr>
          <w:rStyle w:val="1"/>
          <w:color w:val="000000"/>
          <w:sz w:val="24"/>
          <w:szCs w:val="24"/>
        </w:rPr>
        <w:t xml:space="preserve"> </w:t>
      </w:r>
      <w:proofErr w:type="spellStart"/>
      <w:r w:rsidR="00810605">
        <w:rPr>
          <w:rStyle w:val="1"/>
          <w:color w:val="000000"/>
          <w:sz w:val="24"/>
          <w:szCs w:val="24"/>
        </w:rPr>
        <w:t>е</w:t>
      </w:r>
      <w:r w:rsidRPr="0070494D">
        <w:rPr>
          <w:rStyle w:val="1"/>
          <w:color w:val="000000"/>
          <w:sz w:val="24"/>
          <w:szCs w:val="24"/>
        </w:rPr>
        <w:t>т</w:t>
      </w:r>
      <w:proofErr w:type="spellEnd"/>
      <w:r w:rsidRPr="0070494D">
        <w:rPr>
          <w:rStyle w:val="1"/>
          <w:color w:val="000000"/>
          <w:sz w:val="24"/>
          <w:szCs w:val="24"/>
        </w:rPr>
        <w:t>-</w:t>
      </w:r>
      <w:r>
        <w:rPr>
          <w:rStyle w:val="1"/>
          <w:color w:val="000000"/>
          <w:sz w:val="24"/>
          <w:szCs w:val="24"/>
        </w:rPr>
        <w:t xml:space="preserve"> </w:t>
      </w:r>
      <w:proofErr w:type="spellStart"/>
      <w:r>
        <w:rPr>
          <w:rStyle w:val="1"/>
          <w:color w:val="000000"/>
          <w:sz w:val="24"/>
          <w:szCs w:val="24"/>
        </w:rPr>
        <w:t>ĕн</w:t>
      </w:r>
      <w:proofErr w:type="spellEnd"/>
      <w:r>
        <w:rPr>
          <w:rStyle w:val="1"/>
          <w:color w:val="000000"/>
          <w:sz w:val="24"/>
          <w:szCs w:val="24"/>
        </w:rPr>
        <w:t xml:space="preserve"> (знаешь)</w:t>
      </w:r>
      <w:r w:rsidRPr="0070494D">
        <w:rPr>
          <w:rStyle w:val="1"/>
          <w:color w:val="000000"/>
          <w:sz w:val="24"/>
          <w:szCs w:val="24"/>
        </w:rPr>
        <w:tab/>
      </w:r>
      <w:r>
        <w:rPr>
          <w:rStyle w:val="1"/>
          <w:color w:val="000000"/>
          <w:sz w:val="24"/>
          <w:szCs w:val="24"/>
        </w:rPr>
        <w:t xml:space="preserve">   </w:t>
      </w:r>
      <w:proofErr w:type="spellStart"/>
      <w:r w:rsidRPr="0070494D">
        <w:rPr>
          <w:rStyle w:val="1"/>
          <w:color w:val="000000"/>
          <w:sz w:val="24"/>
          <w:szCs w:val="24"/>
        </w:rPr>
        <w:t>п</w:t>
      </w:r>
      <w:proofErr w:type="spellEnd"/>
      <w:r>
        <w:rPr>
          <w:rStyle w:val="1"/>
          <w:color w:val="000000"/>
          <w:sz w:val="24"/>
          <w:szCs w:val="24"/>
        </w:rPr>
        <w:t xml:space="preserve"> </w:t>
      </w:r>
      <w:proofErr w:type="spellStart"/>
      <w:r>
        <w:rPr>
          <w:rStyle w:val="1"/>
          <w:color w:val="000000"/>
          <w:sz w:val="24"/>
          <w:szCs w:val="24"/>
        </w:rPr>
        <w:t>ĕ</w:t>
      </w:r>
      <w:r w:rsidRPr="0070494D">
        <w:rPr>
          <w:rStyle w:val="1"/>
          <w:color w:val="000000"/>
          <w:sz w:val="24"/>
          <w:szCs w:val="24"/>
        </w:rPr>
        <w:t>л</w:t>
      </w:r>
      <w:proofErr w:type="spellEnd"/>
      <w:r w:rsidRPr="0070494D">
        <w:rPr>
          <w:rStyle w:val="1"/>
          <w:color w:val="000000"/>
          <w:sz w:val="24"/>
          <w:szCs w:val="24"/>
        </w:rPr>
        <w:t>-</w:t>
      </w:r>
      <w:r w:rsidR="00810605">
        <w:rPr>
          <w:rStyle w:val="1"/>
          <w:color w:val="000000"/>
          <w:sz w:val="24"/>
          <w:szCs w:val="24"/>
        </w:rPr>
        <w:t xml:space="preserve"> </w:t>
      </w:r>
      <w:proofErr w:type="spellStart"/>
      <w:r w:rsidR="00810605">
        <w:rPr>
          <w:rStyle w:val="1"/>
          <w:color w:val="000000"/>
          <w:sz w:val="24"/>
          <w:szCs w:val="24"/>
        </w:rPr>
        <w:t>е</w:t>
      </w:r>
      <w:r w:rsidRPr="0070494D">
        <w:rPr>
          <w:rStyle w:val="1"/>
          <w:color w:val="000000"/>
          <w:sz w:val="24"/>
          <w:szCs w:val="24"/>
        </w:rPr>
        <w:t>т</w:t>
      </w:r>
      <w:proofErr w:type="spellEnd"/>
      <w:r w:rsidRPr="0070494D">
        <w:rPr>
          <w:rStyle w:val="1"/>
          <w:color w:val="000000"/>
          <w:sz w:val="24"/>
          <w:szCs w:val="24"/>
        </w:rPr>
        <w:t>-</w:t>
      </w:r>
      <w:r>
        <w:rPr>
          <w:rStyle w:val="1"/>
          <w:color w:val="000000"/>
          <w:sz w:val="24"/>
          <w:szCs w:val="24"/>
        </w:rPr>
        <w:t xml:space="preserve"> </w:t>
      </w:r>
      <w:proofErr w:type="spellStart"/>
      <w:r>
        <w:rPr>
          <w:rStyle w:val="1"/>
          <w:color w:val="000000"/>
          <w:sz w:val="24"/>
          <w:szCs w:val="24"/>
        </w:rPr>
        <w:t>ĕр</w:t>
      </w:r>
      <w:proofErr w:type="spellEnd"/>
      <w:r>
        <w:rPr>
          <w:rStyle w:val="1"/>
          <w:color w:val="000000"/>
          <w:sz w:val="24"/>
          <w:szCs w:val="24"/>
        </w:rPr>
        <w:t xml:space="preserve"> (</w:t>
      </w:r>
      <w:r w:rsidRPr="0070494D">
        <w:rPr>
          <w:rStyle w:val="1"/>
          <w:color w:val="000000"/>
          <w:sz w:val="24"/>
          <w:szCs w:val="24"/>
        </w:rPr>
        <w:t>знаете</w:t>
      </w:r>
      <w:r>
        <w:rPr>
          <w:rStyle w:val="1"/>
          <w:color w:val="000000"/>
          <w:sz w:val="24"/>
          <w:szCs w:val="24"/>
        </w:rPr>
        <w:t>)</w:t>
      </w:r>
    </w:p>
    <w:p w:rsidR="00F95B10" w:rsidRPr="0070494D" w:rsidRDefault="00F95B10" w:rsidP="00F95B10">
      <w:pPr>
        <w:pStyle w:val="a3"/>
        <w:shd w:val="clear" w:color="auto" w:fill="auto"/>
        <w:tabs>
          <w:tab w:val="left" w:pos="591"/>
          <w:tab w:val="left" w:pos="3573"/>
        </w:tabs>
        <w:spacing w:before="0" w:line="240" w:lineRule="auto"/>
        <w:ind w:left="20" w:firstLine="0"/>
        <w:rPr>
          <w:sz w:val="24"/>
          <w:szCs w:val="24"/>
        </w:rPr>
      </w:pPr>
      <w:r>
        <w:rPr>
          <w:rStyle w:val="1"/>
          <w:color w:val="000000"/>
          <w:sz w:val="24"/>
          <w:szCs w:val="24"/>
        </w:rPr>
        <w:t>3 л.</w:t>
      </w:r>
      <w:r>
        <w:rPr>
          <w:rStyle w:val="1"/>
          <w:color w:val="000000"/>
          <w:sz w:val="24"/>
          <w:szCs w:val="24"/>
        </w:rPr>
        <w:tab/>
      </w:r>
      <w:proofErr w:type="spellStart"/>
      <w:r>
        <w:rPr>
          <w:rStyle w:val="1"/>
          <w:color w:val="000000"/>
          <w:sz w:val="24"/>
          <w:szCs w:val="24"/>
        </w:rPr>
        <w:t>çыр-ать</w:t>
      </w:r>
      <w:proofErr w:type="spellEnd"/>
      <w:r>
        <w:rPr>
          <w:rStyle w:val="1"/>
          <w:color w:val="000000"/>
          <w:sz w:val="24"/>
          <w:szCs w:val="24"/>
        </w:rPr>
        <w:t xml:space="preserve">  (пишет)</w:t>
      </w:r>
      <w:r w:rsidRPr="0070494D">
        <w:rPr>
          <w:rStyle w:val="1"/>
          <w:color w:val="000000"/>
          <w:sz w:val="24"/>
          <w:szCs w:val="24"/>
        </w:rPr>
        <w:tab/>
      </w:r>
      <w:r>
        <w:rPr>
          <w:rStyle w:val="1"/>
          <w:color w:val="000000"/>
          <w:sz w:val="24"/>
          <w:szCs w:val="24"/>
        </w:rPr>
        <w:t xml:space="preserve">   </w:t>
      </w:r>
      <w:proofErr w:type="spellStart"/>
      <w:r>
        <w:rPr>
          <w:rStyle w:val="1"/>
          <w:color w:val="000000"/>
          <w:sz w:val="24"/>
          <w:szCs w:val="24"/>
        </w:rPr>
        <w:t>çы</w:t>
      </w:r>
      <w:proofErr w:type="gramStart"/>
      <w:r>
        <w:rPr>
          <w:rStyle w:val="1"/>
          <w:color w:val="000000"/>
          <w:sz w:val="24"/>
          <w:szCs w:val="24"/>
        </w:rPr>
        <w:t>р</w:t>
      </w:r>
      <w:proofErr w:type="spellEnd"/>
      <w:r>
        <w:rPr>
          <w:rStyle w:val="1"/>
          <w:color w:val="000000"/>
          <w:sz w:val="24"/>
          <w:szCs w:val="24"/>
        </w:rPr>
        <w:t>-</w:t>
      </w:r>
      <w:proofErr w:type="gramEnd"/>
      <w:r>
        <w:rPr>
          <w:rStyle w:val="1"/>
          <w:color w:val="000000"/>
          <w:sz w:val="24"/>
          <w:szCs w:val="24"/>
        </w:rPr>
        <w:t xml:space="preserve"> </w:t>
      </w:r>
      <w:proofErr w:type="spellStart"/>
      <w:r>
        <w:rPr>
          <w:rStyle w:val="1"/>
          <w:color w:val="000000"/>
          <w:sz w:val="24"/>
          <w:szCs w:val="24"/>
        </w:rPr>
        <w:t>аçç-ĕ</w:t>
      </w:r>
      <w:proofErr w:type="spellEnd"/>
      <w:r>
        <w:rPr>
          <w:rStyle w:val="1"/>
          <w:color w:val="000000"/>
          <w:sz w:val="24"/>
          <w:szCs w:val="24"/>
        </w:rPr>
        <w:t xml:space="preserve"> (пишут)</w:t>
      </w:r>
    </w:p>
    <w:p w:rsidR="00F95B10" w:rsidRPr="0070494D" w:rsidRDefault="00F95B10" w:rsidP="00F95B10">
      <w:pPr>
        <w:pStyle w:val="a3"/>
        <w:shd w:val="clear" w:color="auto" w:fill="auto"/>
        <w:tabs>
          <w:tab w:val="left" w:pos="3573"/>
        </w:tabs>
        <w:spacing w:before="0" w:after="71" w:line="240" w:lineRule="auto"/>
        <w:ind w:left="560" w:firstLine="0"/>
        <w:rPr>
          <w:sz w:val="24"/>
          <w:szCs w:val="24"/>
        </w:rPr>
      </w:pPr>
      <w:proofErr w:type="spellStart"/>
      <w:proofErr w:type="gramStart"/>
      <w:r w:rsidRPr="0070494D">
        <w:rPr>
          <w:rStyle w:val="1"/>
          <w:color w:val="000000"/>
          <w:sz w:val="24"/>
          <w:szCs w:val="24"/>
        </w:rPr>
        <w:t>п</w:t>
      </w:r>
      <w:proofErr w:type="spellEnd"/>
      <w:proofErr w:type="gramEnd"/>
      <w:r>
        <w:rPr>
          <w:rStyle w:val="1"/>
          <w:color w:val="000000"/>
          <w:sz w:val="24"/>
          <w:szCs w:val="24"/>
        </w:rPr>
        <w:t xml:space="preserve"> </w:t>
      </w:r>
      <w:proofErr w:type="spellStart"/>
      <w:r>
        <w:rPr>
          <w:rStyle w:val="1"/>
          <w:color w:val="000000"/>
          <w:sz w:val="24"/>
          <w:szCs w:val="24"/>
        </w:rPr>
        <w:t>ĕ</w:t>
      </w:r>
      <w:r w:rsidRPr="0070494D">
        <w:rPr>
          <w:rStyle w:val="1"/>
          <w:color w:val="000000"/>
          <w:sz w:val="24"/>
          <w:szCs w:val="24"/>
        </w:rPr>
        <w:t>л</w:t>
      </w:r>
      <w:proofErr w:type="spellEnd"/>
      <w:r w:rsidRPr="0070494D">
        <w:rPr>
          <w:rStyle w:val="1"/>
          <w:color w:val="000000"/>
          <w:sz w:val="24"/>
          <w:szCs w:val="24"/>
        </w:rPr>
        <w:t>-</w:t>
      </w:r>
      <w:r w:rsidR="00810605">
        <w:rPr>
          <w:rStyle w:val="1"/>
          <w:color w:val="000000"/>
          <w:sz w:val="24"/>
          <w:szCs w:val="24"/>
        </w:rPr>
        <w:t xml:space="preserve"> </w:t>
      </w:r>
      <w:proofErr w:type="spellStart"/>
      <w:r w:rsidR="00810605">
        <w:rPr>
          <w:rStyle w:val="1"/>
          <w:color w:val="000000"/>
          <w:sz w:val="24"/>
          <w:szCs w:val="24"/>
        </w:rPr>
        <w:t>е</w:t>
      </w:r>
      <w:r>
        <w:rPr>
          <w:rStyle w:val="1"/>
          <w:color w:val="000000"/>
          <w:sz w:val="24"/>
          <w:szCs w:val="24"/>
        </w:rPr>
        <w:t>т</w:t>
      </w:r>
      <w:proofErr w:type="spellEnd"/>
      <w:r>
        <w:rPr>
          <w:rStyle w:val="1"/>
          <w:color w:val="000000"/>
          <w:sz w:val="24"/>
          <w:szCs w:val="24"/>
        </w:rPr>
        <w:t xml:space="preserve"> (знает)</w:t>
      </w:r>
      <w:r w:rsidRPr="0070494D">
        <w:rPr>
          <w:rStyle w:val="1"/>
          <w:color w:val="000000"/>
          <w:sz w:val="24"/>
          <w:szCs w:val="24"/>
        </w:rPr>
        <w:tab/>
      </w:r>
      <w:r>
        <w:rPr>
          <w:rStyle w:val="1"/>
          <w:color w:val="000000"/>
          <w:sz w:val="24"/>
          <w:szCs w:val="24"/>
        </w:rPr>
        <w:t xml:space="preserve">    </w:t>
      </w:r>
      <w:proofErr w:type="spellStart"/>
      <w:r w:rsidRPr="0070494D">
        <w:rPr>
          <w:rStyle w:val="1"/>
          <w:color w:val="000000"/>
          <w:sz w:val="24"/>
          <w:szCs w:val="24"/>
        </w:rPr>
        <w:t>п</w:t>
      </w:r>
      <w:proofErr w:type="spellEnd"/>
      <w:r>
        <w:rPr>
          <w:rStyle w:val="1"/>
          <w:color w:val="000000"/>
          <w:sz w:val="24"/>
          <w:szCs w:val="24"/>
        </w:rPr>
        <w:t xml:space="preserve"> </w:t>
      </w:r>
      <w:proofErr w:type="spellStart"/>
      <w:r>
        <w:rPr>
          <w:rStyle w:val="1"/>
          <w:color w:val="000000"/>
          <w:sz w:val="24"/>
          <w:szCs w:val="24"/>
        </w:rPr>
        <w:t>ĕ</w:t>
      </w:r>
      <w:r w:rsidRPr="0070494D">
        <w:rPr>
          <w:rStyle w:val="1"/>
          <w:color w:val="000000"/>
          <w:sz w:val="24"/>
          <w:szCs w:val="24"/>
        </w:rPr>
        <w:t>л</w:t>
      </w:r>
      <w:proofErr w:type="spellEnd"/>
      <w:r w:rsidRPr="0070494D">
        <w:rPr>
          <w:rStyle w:val="1"/>
          <w:color w:val="000000"/>
          <w:sz w:val="24"/>
          <w:szCs w:val="24"/>
        </w:rPr>
        <w:t>-</w:t>
      </w:r>
      <w:r>
        <w:rPr>
          <w:rStyle w:val="1"/>
          <w:color w:val="000000"/>
          <w:sz w:val="24"/>
          <w:szCs w:val="24"/>
        </w:rPr>
        <w:t xml:space="preserve"> </w:t>
      </w:r>
      <w:proofErr w:type="spellStart"/>
      <w:r>
        <w:rPr>
          <w:rStyle w:val="1"/>
          <w:color w:val="000000"/>
          <w:sz w:val="24"/>
          <w:szCs w:val="24"/>
        </w:rPr>
        <w:t>еçç</w:t>
      </w:r>
      <w:proofErr w:type="spellEnd"/>
      <w:r w:rsidRPr="0070494D">
        <w:rPr>
          <w:rStyle w:val="1"/>
          <w:color w:val="000000"/>
          <w:sz w:val="24"/>
          <w:szCs w:val="24"/>
        </w:rPr>
        <w:t>-</w:t>
      </w:r>
      <w:r>
        <w:rPr>
          <w:rStyle w:val="1"/>
          <w:color w:val="000000"/>
          <w:sz w:val="24"/>
          <w:szCs w:val="24"/>
        </w:rPr>
        <w:t xml:space="preserve"> </w:t>
      </w:r>
      <w:proofErr w:type="spellStart"/>
      <w:r>
        <w:rPr>
          <w:rStyle w:val="1"/>
          <w:color w:val="000000"/>
          <w:sz w:val="24"/>
          <w:szCs w:val="24"/>
        </w:rPr>
        <w:t>ĕ</w:t>
      </w:r>
      <w:proofErr w:type="spellEnd"/>
      <w:r>
        <w:rPr>
          <w:rStyle w:val="1"/>
          <w:color w:val="000000"/>
          <w:sz w:val="24"/>
          <w:szCs w:val="24"/>
        </w:rPr>
        <w:t xml:space="preserve"> (</w:t>
      </w:r>
      <w:r w:rsidRPr="0070494D">
        <w:rPr>
          <w:rStyle w:val="1"/>
          <w:color w:val="000000"/>
          <w:sz w:val="24"/>
          <w:szCs w:val="24"/>
        </w:rPr>
        <w:t>знают</w:t>
      </w:r>
      <w:r>
        <w:rPr>
          <w:rStyle w:val="1"/>
          <w:color w:val="000000"/>
          <w:sz w:val="24"/>
          <w:szCs w:val="24"/>
        </w:rPr>
        <w:t>)</w:t>
      </w:r>
    </w:p>
    <w:p w:rsidR="00F95B10" w:rsidRDefault="00F95B10" w:rsidP="00F95B10">
      <w:pPr>
        <w:pStyle w:val="20"/>
        <w:shd w:val="clear" w:color="auto" w:fill="auto"/>
        <w:spacing w:before="0" w:after="19" w:line="240" w:lineRule="auto"/>
        <w:rPr>
          <w:rStyle w:val="2"/>
          <w:color w:val="000000"/>
          <w:sz w:val="24"/>
          <w:szCs w:val="24"/>
        </w:rPr>
      </w:pPr>
      <w:r>
        <w:rPr>
          <w:rStyle w:val="2"/>
          <w:color w:val="000000"/>
          <w:sz w:val="24"/>
          <w:szCs w:val="24"/>
        </w:rPr>
        <w:t xml:space="preserve"> </w:t>
      </w:r>
    </w:p>
    <w:p w:rsidR="00F95B10" w:rsidRPr="00486018" w:rsidRDefault="00F95B10" w:rsidP="00F95B10">
      <w:pPr>
        <w:pStyle w:val="20"/>
        <w:shd w:val="clear" w:color="auto" w:fill="auto"/>
        <w:spacing w:before="0" w:after="19" w:line="240" w:lineRule="auto"/>
        <w:rPr>
          <w:i w:val="0"/>
          <w:sz w:val="24"/>
          <w:szCs w:val="24"/>
        </w:rPr>
      </w:pPr>
      <w:r>
        <w:rPr>
          <w:rStyle w:val="2"/>
          <w:color w:val="000000"/>
          <w:sz w:val="24"/>
          <w:szCs w:val="24"/>
        </w:rPr>
        <w:lastRenderedPageBreak/>
        <w:t xml:space="preserve">                                          </w:t>
      </w:r>
      <w:r w:rsidRPr="00486018">
        <w:rPr>
          <w:rStyle w:val="2"/>
          <w:i/>
          <w:color w:val="000000"/>
          <w:sz w:val="24"/>
          <w:szCs w:val="24"/>
        </w:rPr>
        <w:t>Отрицательная форма</w:t>
      </w:r>
    </w:p>
    <w:p w:rsidR="00F95B10" w:rsidRPr="0070494D" w:rsidRDefault="00F95B10" w:rsidP="00F95B10">
      <w:pPr>
        <w:pStyle w:val="a3"/>
        <w:shd w:val="clear" w:color="auto" w:fill="auto"/>
        <w:tabs>
          <w:tab w:val="left" w:pos="591"/>
          <w:tab w:val="left" w:pos="1965"/>
          <w:tab w:val="left" w:pos="3573"/>
        </w:tabs>
        <w:spacing w:before="0" w:line="240" w:lineRule="auto"/>
        <w:ind w:left="20" w:firstLine="0"/>
        <w:rPr>
          <w:sz w:val="24"/>
          <w:szCs w:val="24"/>
        </w:rPr>
      </w:pPr>
      <w:r>
        <w:rPr>
          <w:rStyle w:val="1"/>
          <w:color w:val="000000"/>
          <w:sz w:val="24"/>
          <w:szCs w:val="24"/>
        </w:rPr>
        <w:t>1 л.</w:t>
      </w:r>
      <w:r>
        <w:rPr>
          <w:rStyle w:val="1"/>
          <w:color w:val="000000"/>
          <w:sz w:val="24"/>
          <w:szCs w:val="24"/>
        </w:rPr>
        <w:tab/>
      </w:r>
      <w:proofErr w:type="spellStart"/>
      <w:r>
        <w:rPr>
          <w:rStyle w:val="1"/>
          <w:color w:val="000000"/>
          <w:sz w:val="24"/>
          <w:szCs w:val="24"/>
        </w:rPr>
        <w:t>çыр-мас-</w:t>
      </w:r>
      <w:proofErr w:type="gramStart"/>
      <w:r>
        <w:rPr>
          <w:rStyle w:val="1"/>
          <w:color w:val="000000"/>
          <w:sz w:val="24"/>
          <w:szCs w:val="24"/>
        </w:rPr>
        <w:t>т-</w:t>
      </w:r>
      <w:proofErr w:type="gramEnd"/>
      <w:r>
        <w:rPr>
          <w:rStyle w:val="1"/>
          <w:color w:val="000000"/>
          <w:sz w:val="24"/>
          <w:szCs w:val="24"/>
        </w:rPr>
        <w:t>ăп</w:t>
      </w:r>
      <w:proofErr w:type="spellEnd"/>
      <w:r>
        <w:rPr>
          <w:rStyle w:val="1"/>
          <w:color w:val="000000"/>
          <w:sz w:val="24"/>
          <w:szCs w:val="24"/>
        </w:rPr>
        <w:t xml:space="preserve"> (не пишу) </w:t>
      </w:r>
      <w:r w:rsidRPr="0070494D">
        <w:rPr>
          <w:rStyle w:val="1"/>
          <w:color w:val="000000"/>
          <w:sz w:val="24"/>
          <w:szCs w:val="24"/>
        </w:rPr>
        <w:tab/>
      </w:r>
      <w:r>
        <w:rPr>
          <w:rStyle w:val="1"/>
          <w:color w:val="000000"/>
          <w:sz w:val="24"/>
          <w:szCs w:val="24"/>
        </w:rPr>
        <w:t xml:space="preserve">   </w:t>
      </w:r>
      <w:proofErr w:type="spellStart"/>
      <w:r>
        <w:rPr>
          <w:rStyle w:val="1"/>
          <w:color w:val="000000"/>
          <w:sz w:val="24"/>
          <w:szCs w:val="24"/>
        </w:rPr>
        <w:t>çыр-мас-т-п-ăр</w:t>
      </w:r>
      <w:proofErr w:type="spellEnd"/>
      <w:r>
        <w:rPr>
          <w:rStyle w:val="1"/>
          <w:color w:val="000000"/>
          <w:sz w:val="24"/>
          <w:szCs w:val="24"/>
        </w:rPr>
        <w:t xml:space="preserve"> (</w:t>
      </w:r>
      <w:r w:rsidRPr="0070494D">
        <w:rPr>
          <w:rStyle w:val="1"/>
          <w:color w:val="000000"/>
          <w:sz w:val="24"/>
          <w:szCs w:val="24"/>
        </w:rPr>
        <w:t xml:space="preserve">не </w:t>
      </w:r>
      <w:r>
        <w:rPr>
          <w:rStyle w:val="1"/>
          <w:color w:val="000000"/>
          <w:sz w:val="24"/>
          <w:szCs w:val="24"/>
        </w:rPr>
        <w:t>пишем)</w:t>
      </w:r>
    </w:p>
    <w:p w:rsidR="00F95B10" w:rsidRPr="0070494D" w:rsidRDefault="00F95B10" w:rsidP="00F95B10">
      <w:pPr>
        <w:pStyle w:val="a3"/>
        <w:shd w:val="clear" w:color="auto" w:fill="auto"/>
        <w:tabs>
          <w:tab w:val="left" w:pos="1941"/>
          <w:tab w:val="left" w:pos="3573"/>
        </w:tabs>
        <w:spacing w:before="0" w:line="240" w:lineRule="auto"/>
        <w:ind w:left="560" w:firstLine="0"/>
        <w:rPr>
          <w:sz w:val="24"/>
          <w:szCs w:val="24"/>
        </w:rPr>
      </w:pPr>
      <w:proofErr w:type="spellStart"/>
      <w:proofErr w:type="gramStart"/>
      <w:r w:rsidRPr="0070494D">
        <w:rPr>
          <w:rStyle w:val="1"/>
          <w:color w:val="000000"/>
          <w:sz w:val="24"/>
          <w:szCs w:val="24"/>
        </w:rPr>
        <w:t>п</w:t>
      </w:r>
      <w:proofErr w:type="spellEnd"/>
      <w:proofErr w:type="gramEnd"/>
      <w:r>
        <w:rPr>
          <w:rStyle w:val="1"/>
          <w:color w:val="000000"/>
          <w:sz w:val="24"/>
          <w:szCs w:val="24"/>
        </w:rPr>
        <w:t xml:space="preserve"> </w:t>
      </w:r>
      <w:proofErr w:type="spellStart"/>
      <w:r>
        <w:rPr>
          <w:rStyle w:val="1"/>
          <w:color w:val="000000"/>
          <w:sz w:val="24"/>
          <w:szCs w:val="24"/>
        </w:rPr>
        <w:t>ĕ</w:t>
      </w:r>
      <w:r w:rsidRPr="0070494D">
        <w:rPr>
          <w:rStyle w:val="1"/>
          <w:color w:val="000000"/>
          <w:sz w:val="24"/>
          <w:szCs w:val="24"/>
        </w:rPr>
        <w:t>л-м</w:t>
      </w:r>
      <w:proofErr w:type="spellEnd"/>
      <w:r w:rsidR="00810605">
        <w:rPr>
          <w:rStyle w:val="1"/>
          <w:color w:val="000000"/>
          <w:sz w:val="24"/>
          <w:szCs w:val="24"/>
        </w:rPr>
        <w:t xml:space="preserve"> </w:t>
      </w:r>
      <w:proofErr w:type="spellStart"/>
      <w:r w:rsidR="00810605">
        <w:rPr>
          <w:rStyle w:val="1"/>
          <w:color w:val="000000"/>
          <w:sz w:val="24"/>
          <w:szCs w:val="24"/>
        </w:rPr>
        <w:t>е</w:t>
      </w:r>
      <w:r w:rsidRPr="0070494D">
        <w:rPr>
          <w:rStyle w:val="1"/>
          <w:color w:val="000000"/>
          <w:sz w:val="24"/>
          <w:szCs w:val="24"/>
        </w:rPr>
        <w:t>с-т</w:t>
      </w:r>
      <w:proofErr w:type="spellEnd"/>
      <w:r w:rsidRPr="0070494D">
        <w:rPr>
          <w:rStyle w:val="1"/>
          <w:color w:val="000000"/>
          <w:sz w:val="24"/>
          <w:szCs w:val="24"/>
        </w:rPr>
        <w:t>-</w:t>
      </w:r>
      <w:r>
        <w:rPr>
          <w:rStyle w:val="1"/>
          <w:color w:val="000000"/>
          <w:sz w:val="24"/>
          <w:szCs w:val="24"/>
        </w:rPr>
        <w:t xml:space="preserve"> </w:t>
      </w:r>
      <w:proofErr w:type="spellStart"/>
      <w:r>
        <w:rPr>
          <w:rStyle w:val="1"/>
          <w:color w:val="000000"/>
          <w:sz w:val="24"/>
          <w:szCs w:val="24"/>
        </w:rPr>
        <w:t>ĕп</w:t>
      </w:r>
      <w:proofErr w:type="spellEnd"/>
      <w:r>
        <w:rPr>
          <w:rStyle w:val="1"/>
          <w:color w:val="000000"/>
          <w:sz w:val="24"/>
          <w:szCs w:val="24"/>
        </w:rPr>
        <w:t xml:space="preserve"> (не знаю)</w:t>
      </w:r>
      <w:r w:rsidRPr="0070494D">
        <w:rPr>
          <w:rStyle w:val="1"/>
          <w:color w:val="000000"/>
          <w:sz w:val="24"/>
          <w:szCs w:val="24"/>
        </w:rPr>
        <w:tab/>
      </w:r>
      <w:r>
        <w:rPr>
          <w:rStyle w:val="1"/>
          <w:color w:val="000000"/>
          <w:sz w:val="24"/>
          <w:szCs w:val="24"/>
        </w:rPr>
        <w:t xml:space="preserve">   </w:t>
      </w:r>
      <w:proofErr w:type="spellStart"/>
      <w:r w:rsidRPr="0070494D">
        <w:rPr>
          <w:rStyle w:val="1"/>
          <w:color w:val="000000"/>
          <w:sz w:val="24"/>
          <w:szCs w:val="24"/>
        </w:rPr>
        <w:t>п</w:t>
      </w:r>
      <w:proofErr w:type="spellEnd"/>
      <w:r>
        <w:rPr>
          <w:rStyle w:val="1"/>
          <w:color w:val="000000"/>
          <w:sz w:val="24"/>
          <w:szCs w:val="24"/>
        </w:rPr>
        <w:t xml:space="preserve"> </w:t>
      </w:r>
      <w:proofErr w:type="spellStart"/>
      <w:r>
        <w:rPr>
          <w:rStyle w:val="1"/>
          <w:color w:val="000000"/>
          <w:sz w:val="24"/>
          <w:szCs w:val="24"/>
        </w:rPr>
        <w:t>ĕ</w:t>
      </w:r>
      <w:r w:rsidRPr="0070494D">
        <w:rPr>
          <w:rStyle w:val="1"/>
          <w:color w:val="000000"/>
          <w:sz w:val="24"/>
          <w:szCs w:val="24"/>
        </w:rPr>
        <w:t>л-м</w:t>
      </w:r>
      <w:proofErr w:type="spellEnd"/>
      <w:r w:rsidR="00810605">
        <w:rPr>
          <w:rStyle w:val="1"/>
          <w:color w:val="000000"/>
          <w:sz w:val="24"/>
          <w:szCs w:val="24"/>
        </w:rPr>
        <w:t xml:space="preserve"> </w:t>
      </w:r>
      <w:proofErr w:type="spellStart"/>
      <w:r w:rsidR="00810605">
        <w:rPr>
          <w:rStyle w:val="1"/>
          <w:color w:val="000000"/>
          <w:sz w:val="24"/>
          <w:szCs w:val="24"/>
        </w:rPr>
        <w:t>е</w:t>
      </w:r>
      <w:r w:rsidRPr="0070494D">
        <w:rPr>
          <w:rStyle w:val="1"/>
          <w:color w:val="000000"/>
          <w:sz w:val="24"/>
          <w:szCs w:val="24"/>
        </w:rPr>
        <w:t>с-т-п</w:t>
      </w:r>
      <w:proofErr w:type="spellEnd"/>
      <w:r w:rsidRPr="0070494D">
        <w:rPr>
          <w:rStyle w:val="1"/>
          <w:color w:val="000000"/>
          <w:sz w:val="24"/>
          <w:szCs w:val="24"/>
        </w:rPr>
        <w:t>-</w:t>
      </w:r>
      <w:r>
        <w:rPr>
          <w:rStyle w:val="1"/>
          <w:color w:val="000000"/>
          <w:sz w:val="24"/>
          <w:szCs w:val="24"/>
        </w:rPr>
        <w:t xml:space="preserve"> </w:t>
      </w:r>
      <w:proofErr w:type="spellStart"/>
      <w:r>
        <w:rPr>
          <w:rStyle w:val="1"/>
          <w:color w:val="000000"/>
          <w:sz w:val="24"/>
          <w:szCs w:val="24"/>
        </w:rPr>
        <w:t>ĕр</w:t>
      </w:r>
      <w:proofErr w:type="spellEnd"/>
      <w:r>
        <w:rPr>
          <w:rStyle w:val="1"/>
          <w:color w:val="000000"/>
          <w:sz w:val="24"/>
          <w:szCs w:val="24"/>
        </w:rPr>
        <w:t xml:space="preserve"> (</w:t>
      </w:r>
      <w:r w:rsidRPr="0070494D">
        <w:rPr>
          <w:rStyle w:val="1"/>
          <w:color w:val="000000"/>
          <w:sz w:val="24"/>
          <w:szCs w:val="24"/>
        </w:rPr>
        <w:t>не знаем</w:t>
      </w:r>
      <w:r>
        <w:rPr>
          <w:rStyle w:val="1"/>
          <w:color w:val="000000"/>
          <w:sz w:val="24"/>
          <w:szCs w:val="24"/>
        </w:rPr>
        <w:t>)</w:t>
      </w:r>
    </w:p>
    <w:p w:rsidR="00F95B10" w:rsidRDefault="00F95B10" w:rsidP="00F95B10">
      <w:pPr>
        <w:pStyle w:val="a3"/>
        <w:shd w:val="clear" w:color="auto" w:fill="auto"/>
        <w:tabs>
          <w:tab w:val="left" w:pos="591"/>
          <w:tab w:val="left" w:pos="1982"/>
          <w:tab w:val="left" w:pos="3573"/>
        </w:tabs>
        <w:spacing w:before="0" w:line="240" w:lineRule="auto"/>
        <w:ind w:left="20" w:firstLine="0"/>
        <w:rPr>
          <w:rStyle w:val="1"/>
          <w:color w:val="000000"/>
          <w:sz w:val="24"/>
          <w:szCs w:val="24"/>
        </w:rPr>
      </w:pPr>
      <w:r>
        <w:rPr>
          <w:rStyle w:val="1"/>
          <w:color w:val="000000"/>
          <w:sz w:val="24"/>
          <w:szCs w:val="24"/>
        </w:rPr>
        <w:t>2 л.</w:t>
      </w:r>
      <w:r>
        <w:rPr>
          <w:rStyle w:val="1"/>
          <w:color w:val="000000"/>
          <w:sz w:val="24"/>
          <w:szCs w:val="24"/>
        </w:rPr>
        <w:tab/>
      </w:r>
      <w:proofErr w:type="spellStart"/>
      <w:r>
        <w:rPr>
          <w:rStyle w:val="1"/>
          <w:color w:val="000000"/>
          <w:sz w:val="24"/>
          <w:szCs w:val="24"/>
        </w:rPr>
        <w:t>çыр-мас-</w:t>
      </w:r>
      <w:proofErr w:type="gramStart"/>
      <w:r>
        <w:rPr>
          <w:rStyle w:val="1"/>
          <w:color w:val="000000"/>
          <w:sz w:val="24"/>
          <w:szCs w:val="24"/>
        </w:rPr>
        <w:t>т-</w:t>
      </w:r>
      <w:proofErr w:type="gramEnd"/>
      <w:r>
        <w:rPr>
          <w:rStyle w:val="1"/>
          <w:color w:val="000000"/>
          <w:sz w:val="24"/>
          <w:szCs w:val="24"/>
        </w:rPr>
        <w:t>ăн</w:t>
      </w:r>
      <w:proofErr w:type="spellEnd"/>
      <w:r>
        <w:rPr>
          <w:rStyle w:val="1"/>
          <w:color w:val="000000"/>
          <w:sz w:val="24"/>
          <w:szCs w:val="24"/>
        </w:rPr>
        <w:t xml:space="preserve"> (не пишешь)    </w:t>
      </w:r>
      <w:proofErr w:type="spellStart"/>
      <w:r>
        <w:rPr>
          <w:rStyle w:val="1"/>
          <w:color w:val="000000"/>
          <w:sz w:val="24"/>
          <w:szCs w:val="24"/>
        </w:rPr>
        <w:t>çыр-мас-т-ăр</w:t>
      </w:r>
      <w:proofErr w:type="spellEnd"/>
      <w:r>
        <w:rPr>
          <w:rStyle w:val="1"/>
          <w:color w:val="000000"/>
          <w:sz w:val="24"/>
          <w:szCs w:val="24"/>
        </w:rPr>
        <w:t xml:space="preserve"> (</w:t>
      </w:r>
      <w:r w:rsidRPr="0070494D">
        <w:rPr>
          <w:rStyle w:val="1"/>
          <w:color w:val="000000"/>
          <w:sz w:val="24"/>
          <w:szCs w:val="24"/>
        </w:rPr>
        <w:t xml:space="preserve">не </w:t>
      </w:r>
      <w:r>
        <w:rPr>
          <w:rStyle w:val="1"/>
          <w:color w:val="000000"/>
          <w:sz w:val="24"/>
          <w:szCs w:val="24"/>
        </w:rPr>
        <w:t>пишете)</w:t>
      </w:r>
    </w:p>
    <w:p w:rsidR="00F95B10" w:rsidRDefault="00F95B10" w:rsidP="00F95B10">
      <w:pPr>
        <w:pStyle w:val="a3"/>
        <w:shd w:val="clear" w:color="auto" w:fill="auto"/>
        <w:tabs>
          <w:tab w:val="left" w:pos="591"/>
          <w:tab w:val="left" w:pos="1982"/>
          <w:tab w:val="left" w:pos="3573"/>
        </w:tabs>
        <w:spacing w:before="0" w:line="240" w:lineRule="auto"/>
        <w:ind w:left="20" w:firstLine="0"/>
        <w:rPr>
          <w:rStyle w:val="1"/>
          <w:color w:val="000000"/>
          <w:sz w:val="24"/>
          <w:szCs w:val="24"/>
        </w:rPr>
      </w:pPr>
      <w:r>
        <w:rPr>
          <w:rStyle w:val="1"/>
          <w:color w:val="000000"/>
          <w:sz w:val="24"/>
          <w:szCs w:val="24"/>
        </w:rPr>
        <w:t xml:space="preserve">3 л.  </w:t>
      </w:r>
      <w:proofErr w:type="spellStart"/>
      <w:r>
        <w:rPr>
          <w:rStyle w:val="1"/>
          <w:color w:val="000000"/>
          <w:sz w:val="24"/>
          <w:szCs w:val="24"/>
        </w:rPr>
        <w:t>çыр-мас-ть</w:t>
      </w:r>
      <w:proofErr w:type="spellEnd"/>
      <w:r>
        <w:rPr>
          <w:rStyle w:val="1"/>
          <w:color w:val="000000"/>
          <w:sz w:val="24"/>
          <w:szCs w:val="24"/>
        </w:rPr>
        <w:t xml:space="preserve"> (не пишет)           </w:t>
      </w:r>
      <w:proofErr w:type="spellStart"/>
      <w:r>
        <w:rPr>
          <w:rStyle w:val="1"/>
          <w:color w:val="000000"/>
          <w:sz w:val="24"/>
          <w:szCs w:val="24"/>
        </w:rPr>
        <w:t>çы</w:t>
      </w:r>
      <w:proofErr w:type="gramStart"/>
      <w:r>
        <w:rPr>
          <w:rStyle w:val="1"/>
          <w:color w:val="000000"/>
          <w:sz w:val="24"/>
          <w:szCs w:val="24"/>
        </w:rPr>
        <w:t>р</w:t>
      </w:r>
      <w:proofErr w:type="spellEnd"/>
      <w:r>
        <w:rPr>
          <w:rStyle w:val="1"/>
          <w:color w:val="000000"/>
          <w:sz w:val="24"/>
          <w:szCs w:val="24"/>
        </w:rPr>
        <w:t>-</w:t>
      </w:r>
      <w:proofErr w:type="gramEnd"/>
      <w:r>
        <w:rPr>
          <w:rStyle w:val="1"/>
          <w:color w:val="000000"/>
          <w:sz w:val="24"/>
          <w:szCs w:val="24"/>
        </w:rPr>
        <w:t xml:space="preserve"> </w:t>
      </w:r>
      <w:proofErr w:type="spellStart"/>
      <w:r>
        <w:rPr>
          <w:rStyle w:val="1"/>
          <w:color w:val="000000"/>
          <w:sz w:val="24"/>
          <w:szCs w:val="24"/>
        </w:rPr>
        <w:t>ма</w:t>
      </w:r>
      <w:proofErr w:type="spellEnd"/>
      <w:r>
        <w:rPr>
          <w:rStyle w:val="1"/>
          <w:color w:val="000000"/>
          <w:sz w:val="24"/>
          <w:szCs w:val="24"/>
        </w:rPr>
        <w:t xml:space="preserve">- </w:t>
      </w:r>
      <w:proofErr w:type="spellStart"/>
      <w:r>
        <w:rPr>
          <w:rStyle w:val="1"/>
          <w:color w:val="000000"/>
          <w:sz w:val="24"/>
          <w:szCs w:val="24"/>
        </w:rPr>
        <w:t>çç-ĕ</w:t>
      </w:r>
      <w:proofErr w:type="spellEnd"/>
      <w:r>
        <w:rPr>
          <w:rStyle w:val="1"/>
          <w:color w:val="000000"/>
          <w:sz w:val="24"/>
          <w:szCs w:val="24"/>
        </w:rPr>
        <w:t xml:space="preserve"> (не пишут)</w:t>
      </w:r>
    </w:p>
    <w:p w:rsidR="00F95B10" w:rsidRDefault="00F95B10" w:rsidP="00F95B10">
      <w:pPr>
        <w:pStyle w:val="a3"/>
        <w:shd w:val="clear" w:color="auto" w:fill="auto"/>
        <w:tabs>
          <w:tab w:val="left" w:pos="591"/>
          <w:tab w:val="left" w:pos="1982"/>
          <w:tab w:val="left" w:pos="3573"/>
        </w:tabs>
        <w:spacing w:before="0" w:line="240" w:lineRule="auto"/>
        <w:ind w:left="20" w:firstLine="0"/>
        <w:rPr>
          <w:rStyle w:val="1"/>
          <w:color w:val="000000"/>
          <w:sz w:val="24"/>
          <w:szCs w:val="24"/>
        </w:rPr>
      </w:pPr>
      <w:r>
        <w:rPr>
          <w:rStyle w:val="1"/>
          <w:color w:val="000000"/>
          <w:sz w:val="24"/>
          <w:szCs w:val="24"/>
        </w:rPr>
        <w:t xml:space="preserve">        </w:t>
      </w:r>
      <w:proofErr w:type="spellStart"/>
      <w:proofErr w:type="gramStart"/>
      <w:r>
        <w:rPr>
          <w:rStyle w:val="1"/>
          <w:color w:val="000000"/>
          <w:sz w:val="24"/>
          <w:szCs w:val="24"/>
        </w:rPr>
        <w:t>п</w:t>
      </w:r>
      <w:proofErr w:type="gramEnd"/>
      <w:r>
        <w:rPr>
          <w:rStyle w:val="1"/>
          <w:color w:val="000000"/>
          <w:sz w:val="24"/>
          <w:szCs w:val="24"/>
        </w:rPr>
        <w:t>ĕл-мес-т</w:t>
      </w:r>
      <w:proofErr w:type="spellEnd"/>
      <w:r>
        <w:rPr>
          <w:rStyle w:val="1"/>
          <w:color w:val="000000"/>
          <w:sz w:val="24"/>
          <w:szCs w:val="24"/>
        </w:rPr>
        <w:t xml:space="preserve">   (не знает)            </w:t>
      </w:r>
      <w:proofErr w:type="spellStart"/>
      <w:r>
        <w:rPr>
          <w:rStyle w:val="1"/>
          <w:color w:val="000000"/>
          <w:sz w:val="24"/>
          <w:szCs w:val="24"/>
        </w:rPr>
        <w:t>пĕл-ме-çç-ĕ</w:t>
      </w:r>
      <w:proofErr w:type="spellEnd"/>
      <w:r>
        <w:rPr>
          <w:rStyle w:val="1"/>
          <w:color w:val="000000"/>
          <w:sz w:val="24"/>
          <w:szCs w:val="24"/>
        </w:rPr>
        <w:t xml:space="preserve"> (не знают)</w:t>
      </w:r>
    </w:p>
    <w:p w:rsidR="00EE1232" w:rsidRDefault="00EE1232" w:rsidP="00F95B10">
      <w:pPr>
        <w:pStyle w:val="a3"/>
        <w:shd w:val="clear" w:color="auto" w:fill="auto"/>
        <w:tabs>
          <w:tab w:val="left" w:pos="591"/>
          <w:tab w:val="left" w:pos="1982"/>
          <w:tab w:val="left" w:pos="3573"/>
        </w:tabs>
        <w:spacing w:before="0" w:line="240" w:lineRule="auto"/>
        <w:ind w:left="20" w:firstLine="0"/>
        <w:rPr>
          <w:rStyle w:val="1"/>
          <w:color w:val="000000"/>
          <w:sz w:val="24"/>
          <w:szCs w:val="24"/>
        </w:rPr>
      </w:pPr>
    </w:p>
    <w:p w:rsidR="00EE1232" w:rsidRDefault="00EE1232" w:rsidP="00F95B10">
      <w:pPr>
        <w:pStyle w:val="a3"/>
        <w:shd w:val="clear" w:color="auto" w:fill="auto"/>
        <w:tabs>
          <w:tab w:val="left" w:pos="591"/>
          <w:tab w:val="left" w:pos="1982"/>
          <w:tab w:val="left" w:pos="3573"/>
        </w:tabs>
        <w:spacing w:before="0" w:line="240" w:lineRule="auto"/>
        <w:ind w:left="20" w:firstLine="0"/>
        <w:rPr>
          <w:rStyle w:val="1"/>
          <w:color w:val="000000"/>
          <w:sz w:val="24"/>
          <w:szCs w:val="24"/>
        </w:rPr>
      </w:pPr>
    </w:p>
    <w:p w:rsidR="00EE1232" w:rsidRDefault="00EE1232" w:rsidP="00F95B10">
      <w:pPr>
        <w:pStyle w:val="a3"/>
        <w:shd w:val="clear" w:color="auto" w:fill="auto"/>
        <w:tabs>
          <w:tab w:val="left" w:pos="591"/>
          <w:tab w:val="left" w:pos="1982"/>
          <w:tab w:val="left" w:pos="3573"/>
        </w:tabs>
        <w:spacing w:before="0" w:line="240" w:lineRule="auto"/>
        <w:ind w:left="20" w:firstLine="0"/>
        <w:rPr>
          <w:rStyle w:val="1"/>
          <w:b/>
          <w:color w:val="000000"/>
          <w:sz w:val="24"/>
          <w:szCs w:val="24"/>
        </w:rPr>
      </w:pPr>
      <w:r>
        <w:rPr>
          <w:rStyle w:val="1"/>
          <w:color w:val="000000"/>
          <w:sz w:val="24"/>
          <w:szCs w:val="24"/>
        </w:rPr>
        <w:t xml:space="preserve">                 </w:t>
      </w:r>
      <w:r w:rsidRPr="00EE1232">
        <w:rPr>
          <w:rStyle w:val="1"/>
          <w:b/>
          <w:color w:val="000000"/>
          <w:sz w:val="24"/>
          <w:szCs w:val="24"/>
        </w:rPr>
        <w:t>ПОСЛЕЛОГИ И СЛУЖЕБНЫЕ ИМЕНА</w:t>
      </w:r>
    </w:p>
    <w:p w:rsidR="00EE1232" w:rsidRDefault="00EE1232" w:rsidP="00F95B10">
      <w:pPr>
        <w:pStyle w:val="a3"/>
        <w:shd w:val="clear" w:color="auto" w:fill="auto"/>
        <w:tabs>
          <w:tab w:val="left" w:pos="591"/>
          <w:tab w:val="left" w:pos="1982"/>
          <w:tab w:val="left" w:pos="3573"/>
        </w:tabs>
        <w:spacing w:before="0" w:line="240" w:lineRule="auto"/>
        <w:ind w:left="20" w:firstLine="0"/>
        <w:rPr>
          <w:rStyle w:val="1"/>
          <w:b/>
          <w:color w:val="000000"/>
          <w:sz w:val="24"/>
          <w:szCs w:val="24"/>
        </w:rPr>
      </w:pPr>
    </w:p>
    <w:p w:rsidR="00EE1232" w:rsidRDefault="00EE1232" w:rsidP="00F95B10">
      <w:pPr>
        <w:pStyle w:val="a3"/>
        <w:shd w:val="clear" w:color="auto" w:fill="auto"/>
        <w:tabs>
          <w:tab w:val="left" w:pos="591"/>
          <w:tab w:val="left" w:pos="1982"/>
          <w:tab w:val="left" w:pos="3573"/>
        </w:tabs>
        <w:spacing w:before="0" w:line="240" w:lineRule="auto"/>
        <w:ind w:left="20" w:firstLine="0"/>
        <w:rPr>
          <w:rStyle w:val="1"/>
          <w:color w:val="000000"/>
          <w:sz w:val="24"/>
          <w:szCs w:val="24"/>
        </w:rPr>
      </w:pPr>
      <w:r>
        <w:rPr>
          <w:rStyle w:val="1"/>
          <w:b/>
          <w:color w:val="000000"/>
          <w:sz w:val="24"/>
          <w:szCs w:val="24"/>
        </w:rPr>
        <w:tab/>
      </w:r>
      <w:r w:rsidRPr="00EE1232">
        <w:rPr>
          <w:rStyle w:val="1"/>
          <w:color w:val="000000"/>
          <w:sz w:val="24"/>
          <w:szCs w:val="24"/>
        </w:rPr>
        <w:t xml:space="preserve">Роль русских предлогов в чувашском языке выполняют послелоги  и служебные имена: </w:t>
      </w:r>
      <w:proofErr w:type="spellStart"/>
      <w:r w:rsidRPr="00EE1232">
        <w:rPr>
          <w:rStyle w:val="1"/>
          <w:i/>
          <w:color w:val="000000"/>
          <w:sz w:val="24"/>
          <w:szCs w:val="24"/>
        </w:rPr>
        <w:t>сĕтел</w:t>
      </w:r>
      <w:proofErr w:type="spellEnd"/>
      <w:r w:rsidRPr="00EE1232">
        <w:rPr>
          <w:rStyle w:val="1"/>
          <w:i/>
          <w:color w:val="000000"/>
          <w:sz w:val="24"/>
          <w:szCs w:val="24"/>
        </w:rPr>
        <w:t xml:space="preserve"> </w:t>
      </w:r>
      <w:proofErr w:type="spellStart"/>
      <w:r w:rsidRPr="00EE1232">
        <w:rPr>
          <w:rStyle w:val="1"/>
          <w:b/>
          <w:i/>
          <w:color w:val="000000"/>
          <w:sz w:val="24"/>
          <w:szCs w:val="24"/>
        </w:rPr>
        <w:t>çинче</w:t>
      </w:r>
      <w:proofErr w:type="spellEnd"/>
      <w:r w:rsidRPr="00EE1232">
        <w:rPr>
          <w:rStyle w:val="1"/>
          <w:b/>
          <w:color w:val="000000"/>
          <w:sz w:val="24"/>
          <w:szCs w:val="24"/>
        </w:rPr>
        <w:t xml:space="preserve"> </w:t>
      </w:r>
      <w:r>
        <w:rPr>
          <w:rStyle w:val="1"/>
          <w:color w:val="000000"/>
          <w:sz w:val="24"/>
          <w:szCs w:val="24"/>
        </w:rPr>
        <w:t xml:space="preserve">(на столе), </w:t>
      </w:r>
      <w:proofErr w:type="spellStart"/>
      <w:r w:rsidRPr="00EE1232">
        <w:rPr>
          <w:rStyle w:val="1"/>
          <w:i/>
          <w:color w:val="000000"/>
          <w:sz w:val="24"/>
          <w:szCs w:val="24"/>
        </w:rPr>
        <w:t>юлташ</w:t>
      </w:r>
      <w:proofErr w:type="spellEnd"/>
      <w:r w:rsidRPr="00EE1232">
        <w:rPr>
          <w:rStyle w:val="1"/>
          <w:i/>
          <w:color w:val="000000"/>
          <w:sz w:val="24"/>
          <w:szCs w:val="24"/>
        </w:rPr>
        <w:t xml:space="preserve"> </w:t>
      </w:r>
      <w:proofErr w:type="spellStart"/>
      <w:r w:rsidRPr="00EE1232">
        <w:rPr>
          <w:rStyle w:val="1"/>
          <w:b/>
          <w:i/>
          <w:color w:val="000000"/>
          <w:sz w:val="24"/>
          <w:szCs w:val="24"/>
        </w:rPr>
        <w:t>валли</w:t>
      </w:r>
      <w:proofErr w:type="spellEnd"/>
      <w:r w:rsidRPr="00EE1232">
        <w:rPr>
          <w:rStyle w:val="1"/>
          <w:b/>
          <w:color w:val="000000"/>
          <w:sz w:val="24"/>
          <w:szCs w:val="24"/>
        </w:rPr>
        <w:t xml:space="preserve"> </w:t>
      </w:r>
      <w:r>
        <w:rPr>
          <w:rStyle w:val="1"/>
          <w:color w:val="000000"/>
          <w:sz w:val="24"/>
          <w:szCs w:val="24"/>
        </w:rPr>
        <w:t xml:space="preserve">(для товарища), </w:t>
      </w:r>
      <w:proofErr w:type="spellStart"/>
      <w:r w:rsidRPr="00EE1232">
        <w:rPr>
          <w:rStyle w:val="1"/>
          <w:i/>
          <w:color w:val="000000"/>
          <w:sz w:val="24"/>
          <w:szCs w:val="24"/>
        </w:rPr>
        <w:t>йывăç</w:t>
      </w:r>
      <w:proofErr w:type="spellEnd"/>
      <w:r w:rsidRPr="00EE1232">
        <w:rPr>
          <w:rStyle w:val="1"/>
          <w:i/>
          <w:color w:val="000000"/>
          <w:sz w:val="24"/>
          <w:szCs w:val="24"/>
        </w:rPr>
        <w:t xml:space="preserve"> </w:t>
      </w:r>
      <w:proofErr w:type="spellStart"/>
      <w:r>
        <w:rPr>
          <w:rStyle w:val="1"/>
          <w:b/>
          <w:i/>
          <w:color w:val="000000"/>
          <w:sz w:val="24"/>
          <w:szCs w:val="24"/>
        </w:rPr>
        <w:t>айĕ</w:t>
      </w:r>
      <w:r w:rsidRPr="00EE1232">
        <w:rPr>
          <w:rStyle w:val="1"/>
          <w:b/>
          <w:i/>
          <w:color w:val="000000"/>
          <w:sz w:val="24"/>
          <w:szCs w:val="24"/>
        </w:rPr>
        <w:t>нче</w:t>
      </w:r>
      <w:proofErr w:type="spellEnd"/>
      <w:r w:rsidRPr="00EE1232">
        <w:rPr>
          <w:rStyle w:val="1"/>
          <w:b/>
          <w:color w:val="000000"/>
          <w:sz w:val="24"/>
          <w:szCs w:val="24"/>
        </w:rPr>
        <w:t xml:space="preserve"> </w:t>
      </w:r>
      <w:r>
        <w:rPr>
          <w:rStyle w:val="1"/>
          <w:color w:val="000000"/>
          <w:sz w:val="24"/>
          <w:szCs w:val="24"/>
        </w:rPr>
        <w:t>(под деревом).</w:t>
      </w:r>
    </w:p>
    <w:p w:rsidR="00EE1232" w:rsidRDefault="00EE1232" w:rsidP="00F95B10">
      <w:pPr>
        <w:pStyle w:val="a3"/>
        <w:shd w:val="clear" w:color="auto" w:fill="auto"/>
        <w:tabs>
          <w:tab w:val="left" w:pos="591"/>
          <w:tab w:val="left" w:pos="1982"/>
          <w:tab w:val="left" w:pos="3573"/>
        </w:tabs>
        <w:spacing w:before="0" w:line="240" w:lineRule="auto"/>
        <w:ind w:left="20" w:firstLine="0"/>
        <w:rPr>
          <w:rStyle w:val="1"/>
          <w:color w:val="000000"/>
          <w:sz w:val="24"/>
          <w:szCs w:val="24"/>
        </w:rPr>
      </w:pPr>
      <w:r>
        <w:rPr>
          <w:rStyle w:val="1"/>
          <w:color w:val="000000"/>
          <w:sz w:val="24"/>
          <w:szCs w:val="24"/>
        </w:rPr>
        <w:tab/>
        <w:t>Как послелоги, так и служебные слова сочетаются с именами, соединяя их с глаголами</w:t>
      </w:r>
      <w:r w:rsidR="00CD495F">
        <w:rPr>
          <w:rStyle w:val="1"/>
          <w:color w:val="000000"/>
          <w:sz w:val="24"/>
          <w:szCs w:val="24"/>
        </w:rPr>
        <w:t xml:space="preserve">: </w:t>
      </w:r>
      <w:proofErr w:type="spellStart"/>
      <w:r w:rsidR="00CD495F" w:rsidRPr="00CD495F">
        <w:rPr>
          <w:rStyle w:val="1"/>
          <w:i/>
          <w:color w:val="000000"/>
          <w:sz w:val="24"/>
          <w:szCs w:val="24"/>
        </w:rPr>
        <w:t>Кĕнеке</w:t>
      </w:r>
      <w:proofErr w:type="spellEnd"/>
      <w:r w:rsidR="00CD495F" w:rsidRPr="00CD495F">
        <w:rPr>
          <w:rStyle w:val="1"/>
          <w:i/>
          <w:color w:val="000000"/>
          <w:sz w:val="24"/>
          <w:szCs w:val="24"/>
        </w:rPr>
        <w:t xml:space="preserve"> </w:t>
      </w:r>
      <w:proofErr w:type="spellStart"/>
      <w:r w:rsidR="00CD495F" w:rsidRPr="00CD495F">
        <w:rPr>
          <w:rStyle w:val="1"/>
          <w:i/>
          <w:color w:val="000000"/>
          <w:sz w:val="24"/>
          <w:szCs w:val="24"/>
        </w:rPr>
        <w:t>сĕтел</w:t>
      </w:r>
      <w:proofErr w:type="spellEnd"/>
      <w:r w:rsidR="00CD495F" w:rsidRPr="00CD495F">
        <w:rPr>
          <w:rStyle w:val="1"/>
          <w:i/>
          <w:color w:val="000000"/>
          <w:sz w:val="24"/>
          <w:szCs w:val="24"/>
        </w:rPr>
        <w:t xml:space="preserve"> </w:t>
      </w:r>
      <w:proofErr w:type="spellStart"/>
      <w:r w:rsidR="00CD495F" w:rsidRPr="00CD495F">
        <w:rPr>
          <w:rStyle w:val="1"/>
          <w:i/>
          <w:color w:val="000000"/>
          <w:sz w:val="24"/>
          <w:szCs w:val="24"/>
        </w:rPr>
        <w:t>çинче</w:t>
      </w:r>
      <w:proofErr w:type="spellEnd"/>
      <w:r w:rsidR="00CD495F" w:rsidRPr="00CD495F">
        <w:rPr>
          <w:rStyle w:val="1"/>
          <w:i/>
          <w:color w:val="000000"/>
          <w:sz w:val="24"/>
          <w:szCs w:val="24"/>
        </w:rPr>
        <w:t xml:space="preserve"> </w:t>
      </w:r>
      <w:proofErr w:type="spellStart"/>
      <w:r w:rsidR="00CD495F" w:rsidRPr="00CD495F">
        <w:rPr>
          <w:rStyle w:val="1"/>
          <w:i/>
          <w:color w:val="000000"/>
          <w:sz w:val="24"/>
          <w:szCs w:val="24"/>
        </w:rPr>
        <w:t>выртать</w:t>
      </w:r>
      <w:proofErr w:type="spellEnd"/>
      <w:r w:rsidR="00CD495F">
        <w:rPr>
          <w:rStyle w:val="1"/>
          <w:color w:val="000000"/>
          <w:sz w:val="24"/>
          <w:szCs w:val="24"/>
        </w:rPr>
        <w:t>. (Книга лежит на столе.)</w:t>
      </w:r>
    </w:p>
    <w:p w:rsidR="00CD495F" w:rsidRDefault="00CD495F" w:rsidP="00F95B10">
      <w:pPr>
        <w:pStyle w:val="a3"/>
        <w:shd w:val="clear" w:color="auto" w:fill="auto"/>
        <w:tabs>
          <w:tab w:val="left" w:pos="591"/>
          <w:tab w:val="left" w:pos="1982"/>
          <w:tab w:val="left" w:pos="3573"/>
        </w:tabs>
        <w:spacing w:before="0" w:line="240" w:lineRule="auto"/>
        <w:ind w:left="20" w:firstLine="0"/>
        <w:rPr>
          <w:rStyle w:val="1"/>
          <w:color w:val="000000"/>
          <w:sz w:val="24"/>
          <w:szCs w:val="24"/>
        </w:rPr>
      </w:pPr>
      <w:r>
        <w:rPr>
          <w:rStyle w:val="1"/>
          <w:color w:val="000000"/>
          <w:sz w:val="24"/>
          <w:szCs w:val="24"/>
        </w:rPr>
        <w:tab/>
        <w:t>Послелоги не изменяются ни по числам, ни по падежам.</w:t>
      </w:r>
    </w:p>
    <w:p w:rsidR="00CD495F" w:rsidRDefault="00CD495F" w:rsidP="00F95B10">
      <w:pPr>
        <w:pStyle w:val="a3"/>
        <w:shd w:val="clear" w:color="auto" w:fill="auto"/>
        <w:tabs>
          <w:tab w:val="left" w:pos="591"/>
          <w:tab w:val="left" w:pos="1982"/>
          <w:tab w:val="left" w:pos="3573"/>
        </w:tabs>
        <w:spacing w:before="0" w:line="240" w:lineRule="auto"/>
        <w:ind w:left="20" w:firstLine="0"/>
        <w:rPr>
          <w:rStyle w:val="1"/>
          <w:color w:val="000000"/>
          <w:sz w:val="24"/>
          <w:szCs w:val="24"/>
        </w:rPr>
      </w:pPr>
      <w:r>
        <w:rPr>
          <w:rStyle w:val="1"/>
          <w:color w:val="000000"/>
          <w:sz w:val="24"/>
          <w:szCs w:val="24"/>
        </w:rPr>
        <w:tab/>
        <w:t>Наиболее частые послелоги и их употребления:</w:t>
      </w:r>
    </w:p>
    <w:p w:rsidR="00CD495F" w:rsidRDefault="00CD495F" w:rsidP="00F95B10">
      <w:pPr>
        <w:pStyle w:val="a3"/>
        <w:shd w:val="clear" w:color="auto" w:fill="auto"/>
        <w:tabs>
          <w:tab w:val="left" w:pos="591"/>
          <w:tab w:val="left" w:pos="1982"/>
          <w:tab w:val="left" w:pos="3573"/>
        </w:tabs>
        <w:spacing w:before="0" w:line="240" w:lineRule="auto"/>
        <w:ind w:left="20" w:firstLine="0"/>
        <w:rPr>
          <w:rStyle w:val="1"/>
          <w:color w:val="000000"/>
          <w:sz w:val="24"/>
          <w:szCs w:val="24"/>
        </w:rPr>
      </w:pPr>
      <w:r>
        <w:rPr>
          <w:rStyle w:val="1"/>
          <w:color w:val="000000"/>
          <w:sz w:val="24"/>
          <w:szCs w:val="24"/>
        </w:rPr>
        <w:tab/>
      </w:r>
      <w:proofErr w:type="spellStart"/>
      <w:r w:rsidRPr="00CD495F">
        <w:rPr>
          <w:rStyle w:val="1"/>
          <w:b/>
          <w:color w:val="000000"/>
          <w:sz w:val="24"/>
          <w:szCs w:val="24"/>
        </w:rPr>
        <w:t>валли</w:t>
      </w:r>
      <w:proofErr w:type="spellEnd"/>
      <w:r>
        <w:rPr>
          <w:rStyle w:val="1"/>
          <w:color w:val="000000"/>
          <w:sz w:val="24"/>
          <w:szCs w:val="24"/>
        </w:rPr>
        <w:t xml:space="preserve"> -  </w:t>
      </w:r>
      <w:r w:rsidRPr="009D2AC9">
        <w:rPr>
          <w:rStyle w:val="1"/>
          <w:i/>
          <w:color w:val="000000"/>
          <w:sz w:val="24"/>
          <w:szCs w:val="24"/>
        </w:rPr>
        <w:t xml:space="preserve">анне </w:t>
      </w:r>
      <w:proofErr w:type="spellStart"/>
      <w:r w:rsidRPr="009D2AC9">
        <w:rPr>
          <w:rStyle w:val="1"/>
          <w:i/>
          <w:color w:val="000000"/>
          <w:sz w:val="24"/>
          <w:szCs w:val="24"/>
        </w:rPr>
        <w:t>валли</w:t>
      </w:r>
      <w:proofErr w:type="spellEnd"/>
      <w:r>
        <w:rPr>
          <w:rStyle w:val="1"/>
          <w:color w:val="000000"/>
          <w:sz w:val="24"/>
          <w:szCs w:val="24"/>
        </w:rPr>
        <w:t xml:space="preserve"> (для мамы), </w:t>
      </w:r>
      <w:r w:rsidRPr="009D2AC9">
        <w:rPr>
          <w:rStyle w:val="1"/>
          <w:i/>
          <w:color w:val="000000"/>
          <w:sz w:val="24"/>
          <w:szCs w:val="24"/>
        </w:rPr>
        <w:t xml:space="preserve">сан </w:t>
      </w:r>
      <w:proofErr w:type="spellStart"/>
      <w:r w:rsidRPr="009D2AC9">
        <w:rPr>
          <w:rStyle w:val="1"/>
          <w:i/>
          <w:color w:val="000000"/>
          <w:sz w:val="24"/>
          <w:szCs w:val="24"/>
        </w:rPr>
        <w:t>валли</w:t>
      </w:r>
      <w:proofErr w:type="spellEnd"/>
      <w:r>
        <w:rPr>
          <w:rStyle w:val="1"/>
          <w:color w:val="000000"/>
          <w:sz w:val="24"/>
          <w:szCs w:val="24"/>
        </w:rPr>
        <w:t xml:space="preserve"> (для тебя);</w:t>
      </w:r>
    </w:p>
    <w:p w:rsidR="00CD495F" w:rsidRDefault="00CD495F" w:rsidP="00F95B10">
      <w:pPr>
        <w:pStyle w:val="a3"/>
        <w:shd w:val="clear" w:color="auto" w:fill="auto"/>
        <w:tabs>
          <w:tab w:val="left" w:pos="591"/>
          <w:tab w:val="left" w:pos="1982"/>
          <w:tab w:val="left" w:pos="3573"/>
        </w:tabs>
        <w:spacing w:before="0" w:line="240" w:lineRule="auto"/>
        <w:ind w:left="20" w:firstLine="0"/>
        <w:rPr>
          <w:rStyle w:val="1"/>
          <w:color w:val="000000"/>
          <w:sz w:val="24"/>
          <w:szCs w:val="24"/>
        </w:rPr>
      </w:pPr>
      <w:r>
        <w:rPr>
          <w:rStyle w:val="1"/>
          <w:b/>
          <w:color w:val="000000"/>
          <w:sz w:val="24"/>
          <w:szCs w:val="24"/>
        </w:rPr>
        <w:tab/>
        <w:t xml:space="preserve">пек, </w:t>
      </w:r>
      <w:proofErr w:type="spellStart"/>
      <w:r>
        <w:rPr>
          <w:rStyle w:val="1"/>
          <w:b/>
          <w:color w:val="000000"/>
          <w:sz w:val="24"/>
          <w:szCs w:val="24"/>
        </w:rPr>
        <w:t>евĕ</w:t>
      </w:r>
      <w:proofErr w:type="gramStart"/>
      <w:r>
        <w:rPr>
          <w:rStyle w:val="1"/>
          <w:b/>
          <w:color w:val="000000"/>
          <w:sz w:val="24"/>
          <w:szCs w:val="24"/>
        </w:rPr>
        <w:t>р</w:t>
      </w:r>
      <w:proofErr w:type="spellEnd"/>
      <w:proofErr w:type="gramEnd"/>
      <w:r>
        <w:rPr>
          <w:rStyle w:val="1"/>
          <w:color w:val="000000"/>
          <w:sz w:val="24"/>
          <w:szCs w:val="24"/>
        </w:rPr>
        <w:t xml:space="preserve"> </w:t>
      </w:r>
      <w:r w:rsidRPr="009D2AC9">
        <w:rPr>
          <w:rStyle w:val="1"/>
          <w:i/>
          <w:color w:val="000000"/>
          <w:sz w:val="24"/>
          <w:szCs w:val="24"/>
        </w:rPr>
        <w:t xml:space="preserve">- </w:t>
      </w:r>
      <w:proofErr w:type="spellStart"/>
      <w:r w:rsidRPr="009D2AC9">
        <w:rPr>
          <w:rStyle w:val="1"/>
          <w:i/>
          <w:color w:val="000000"/>
          <w:sz w:val="24"/>
          <w:szCs w:val="24"/>
        </w:rPr>
        <w:t>кĕмĕл</w:t>
      </w:r>
      <w:proofErr w:type="spellEnd"/>
      <w:r w:rsidRPr="009D2AC9">
        <w:rPr>
          <w:rStyle w:val="1"/>
          <w:i/>
          <w:color w:val="000000"/>
          <w:sz w:val="24"/>
          <w:szCs w:val="24"/>
        </w:rPr>
        <w:t xml:space="preserve"> пек</w:t>
      </w:r>
      <w:r>
        <w:rPr>
          <w:rStyle w:val="1"/>
          <w:color w:val="000000"/>
          <w:sz w:val="24"/>
          <w:szCs w:val="24"/>
        </w:rPr>
        <w:t xml:space="preserve"> (как серебро), </w:t>
      </w:r>
      <w:proofErr w:type="spellStart"/>
      <w:r w:rsidRPr="009D2AC9">
        <w:rPr>
          <w:rStyle w:val="1"/>
          <w:i/>
          <w:color w:val="000000"/>
          <w:sz w:val="24"/>
          <w:szCs w:val="24"/>
        </w:rPr>
        <w:t>юлташ</w:t>
      </w:r>
      <w:proofErr w:type="spellEnd"/>
      <w:r w:rsidRPr="009D2AC9">
        <w:rPr>
          <w:rStyle w:val="1"/>
          <w:i/>
          <w:color w:val="000000"/>
          <w:sz w:val="24"/>
          <w:szCs w:val="24"/>
        </w:rPr>
        <w:t xml:space="preserve"> пек</w:t>
      </w:r>
      <w:r>
        <w:rPr>
          <w:rStyle w:val="1"/>
          <w:color w:val="000000"/>
          <w:sz w:val="24"/>
          <w:szCs w:val="24"/>
        </w:rPr>
        <w:t xml:space="preserve"> (как товарищ);</w:t>
      </w:r>
    </w:p>
    <w:p w:rsidR="00CD495F" w:rsidRDefault="00CD495F" w:rsidP="00F95B10">
      <w:pPr>
        <w:pStyle w:val="a3"/>
        <w:shd w:val="clear" w:color="auto" w:fill="auto"/>
        <w:tabs>
          <w:tab w:val="left" w:pos="591"/>
          <w:tab w:val="left" w:pos="1982"/>
          <w:tab w:val="left" w:pos="3573"/>
        </w:tabs>
        <w:spacing w:before="0" w:line="240" w:lineRule="auto"/>
        <w:ind w:left="20" w:firstLine="0"/>
        <w:rPr>
          <w:rStyle w:val="1"/>
          <w:color w:val="000000"/>
          <w:sz w:val="24"/>
          <w:szCs w:val="24"/>
        </w:rPr>
      </w:pPr>
      <w:r>
        <w:rPr>
          <w:rStyle w:val="1"/>
          <w:b/>
          <w:color w:val="000000"/>
          <w:sz w:val="24"/>
          <w:szCs w:val="24"/>
        </w:rPr>
        <w:tab/>
      </w:r>
      <w:proofErr w:type="spellStart"/>
      <w:r>
        <w:rPr>
          <w:rStyle w:val="1"/>
          <w:b/>
          <w:color w:val="000000"/>
          <w:sz w:val="24"/>
          <w:szCs w:val="24"/>
        </w:rPr>
        <w:t>пирки</w:t>
      </w:r>
      <w:proofErr w:type="spellEnd"/>
      <w:r>
        <w:rPr>
          <w:rStyle w:val="1"/>
          <w:b/>
          <w:color w:val="000000"/>
          <w:sz w:val="24"/>
          <w:szCs w:val="24"/>
        </w:rPr>
        <w:t xml:space="preserve"> </w:t>
      </w:r>
      <w:r>
        <w:rPr>
          <w:rStyle w:val="1"/>
          <w:color w:val="000000"/>
          <w:sz w:val="24"/>
          <w:szCs w:val="24"/>
        </w:rPr>
        <w:t xml:space="preserve">– </w:t>
      </w:r>
      <w:proofErr w:type="spellStart"/>
      <w:proofErr w:type="gramStart"/>
      <w:r w:rsidRPr="009D2AC9">
        <w:rPr>
          <w:rStyle w:val="1"/>
          <w:i/>
          <w:color w:val="000000"/>
          <w:sz w:val="24"/>
          <w:szCs w:val="24"/>
        </w:rPr>
        <w:t>сив</w:t>
      </w:r>
      <w:proofErr w:type="gramEnd"/>
      <w:r w:rsidRPr="009D2AC9">
        <w:rPr>
          <w:rStyle w:val="1"/>
          <w:i/>
          <w:color w:val="000000"/>
          <w:sz w:val="24"/>
          <w:szCs w:val="24"/>
        </w:rPr>
        <w:t>ĕ</w:t>
      </w:r>
      <w:proofErr w:type="spellEnd"/>
      <w:r w:rsidRPr="009D2AC9">
        <w:rPr>
          <w:rStyle w:val="1"/>
          <w:i/>
          <w:color w:val="000000"/>
          <w:sz w:val="24"/>
          <w:szCs w:val="24"/>
        </w:rPr>
        <w:t xml:space="preserve"> </w:t>
      </w:r>
      <w:proofErr w:type="spellStart"/>
      <w:r w:rsidRPr="009D2AC9">
        <w:rPr>
          <w:rStyle w:val="1"/>
          <w:i/>
          <w:color w:val="000000"/>
          <w:sz w:val="24"/>
          <w:szCs w:val="24"/>
        </w:rPr>
        <w:t>пирки</w:t>
      </w:r>
      <w:proofErr w:type="spellEnd"/>
      <w:r>
        <w:rPr>
          <w:rStyle w:val="1"/>
          <w:color w:val="000000"/>
          <w:sz w:val="24"/>
          <w:szCs w:val="24"/>
        </w:rPr>
        <w:t xml:space="preserve"> (из-за холода), </w:t>
      </w:r>
      <w:proofErr w:type="spellStart"/>
      <w:r w:rsidRPr="009D2AC9">
        <w:rPr>
          <w:rStyle w:val="1"/>
          <w:i/>
          <w:color w:val="000000"/>
          <w:sz w:val="24"/>
          <w:szCs w:val="24"/>
        </w:rPr>
        <w:t>чирлĕ</w:t>
      </w:r>
      <w:proofErr w:type="spellEnd"/>
      <w:r w:rsidRPr="009D2AC9">
        <w:rPr>
          <w:rStyle w:val="1"/>
          <w:i/>
          <w:color w:val="000000"/>
          <w:sz w:val="24"/>
          <w:szCs w:val="24"/>
        </w:rPr>
        <w:t xml:space="preserve"> </w:t>
      </w:r>
      <w:proofErr w:type="spellStart"/>
      <w:r w:rsidRPr="009D2AC9">
        <w:rPr>
          <w:rStyle w:val="1"/>
          <w:i/>
          <w:color w:val="000000"/>
          <w:sz w:val="24"/>
          <w:szCs w:val="24"/>
        </w:rPr>
        <w:t>пирки</w:t>
      </w:r>
      <w:proofErr w:type="spellEnd"/>
      <w:r>
        <w:rPr>
          <w:rStyle w:val="1"/>
          <w:color w:val="000000"/>
          <w:sz w:val="24"/>
          <w:szCs w:val="24"/>
        </w:rPr>
        <w:t xml:space="preserve"> (из-за болезни);</w:t>
      </w:r>
    </w:p>
    <w:p w:rsidR="00CD495F" w:rsidRDefault="00CD495F" w:rsidP="00F95B10">
      <w:pPr>
        <w:pStyle w:val="a3"/>
        <w:shd w:val="clear" w:color="auto" w:fill="auto"/>
        <w:tabs>
          <w:tab w:val="left" w:pos="591"/>
          <w:tab w:val="left" w:pos="1982"/>
          <w:tab w:val="left" w:pos="3573"/>
        </w:tabs>
        <w:spacing w:before="0" w:line="240" w:lineRule="auto"/>
        <w:ind w:left="20" w:firstLine="0"/>
        <w:rPr>
          <w:rStyle w:val="1"/>
          <w:color w:val="000000"/>
          <w:sz w:val="24"/>
          <w:szCs w:val="24"/>
        </w:rPr>
      </w:pPr>
      <w:r>
        <w:rPr>
          <w:rStyle w:val="1"/>
          <w:b/>
          <w:color w:val="000000"/>
          <w:sz w:val="24"/>
          <w:szCs w:val="24"/>
        </w:rPr>
        <w:tab/>
      </w:r>
      <w:proofErr w:type="spellStart"/>
      <w:r>
        <w:rPr>
          <w:rStyle w:val="1"/>
          <w:b/>
          <w:color w:val="000000"/>
          <w:sz w:val="24"/>
          <w:szCs w:val="24"/>
        </w:rPr>
        <w:t>пуçне</w:t>
      </w:r>
      <w:proofErr w:type="spellEnd"/>
      <w:r>
        <w:rPr>
          <w:rStyle w:val="1"/>
          <w:b/>
          <w:color w:val="000000"/>
          <w:sz w:val="24"/>
          <w:szCs w:val="24"/>
        </w:rPr>
        <w:t xml:space="preserve"> </w:t>
      </w:r>
      <w:r>
        <w:rPr>
          <w:rStyle w:val="1"/>
          <w:color w:val="000000"/>
          <w:sz w:val="24"/>
          <w:szCs w:val="24"/>
        </w:rPr>
        <w:t xml:space="preserve">– </w:t>
      </w:r>
      <w:proofErr w:type="spellStart"/>
      <w:r w:rsidRPr="009D2AC9">
        <w:rPr>
          <w:rStyle w:val="1"/>
          <w:i/>
          <w:color w:val="000000"/>
          <w:sz w:val="24"/>
          <w:szCs w:val="24"/>
        </w:rPr>
        <w:t>мансă</w:t>
      </w:r>
      <w:proofErr w:type="gramStart"/>
      <w:r w:rsidRPr="009D2AC9">
        <w:rPr>
          <w:rStyle w:val="1"/>
          <w:i/>
          <w:color w:val="000000"/>
          <w:sz w:val="24"/>
          <w:szCs w:val="24"/>
        </w:rPr>
        <w:t>р</w:t>
      </w:r>
      <w:proofErr w:type="spellEnd"/>
      <w:proofErr w:type="gramEnd"/>
      <w:r w:rsidRPr="009D2AC9">
        <w:rPr>
          <w:rStyle w:val="1"/>
          <w:i/>
          <w:color w:val="000000"/>
          <w:sz w:val="24"/>
          <w:szCs w:val="24"/>
        </w:rPr>
        <w:t xml:space="preserve"> </w:t>
      </w:r>
      <w:proofErr w:type="spellStart"/>
      <w:r w:rsidRPr="009D2AC9">
        <w:rPr>
          <w:rStyle w:val="1"/>
          <w:i/>
          <w:color w:val="000000"/>
          <w:sz w:val="24"/>
          <w:szCs w:val="24"/>
        </w:rPr>
        <w:t>пуçне</w:t>
      </w:r>
      <w:proofErr w:type="spellEnd"/>
      <w:r>
        <w:rPr>
          <w:rStyle w:val="1"/>
          <w:color w:val="000000"/>
          <w:sz w:val="24"/>
          <w:szCs w:val="24"/>
        </w:rPr>
        <w:t xml:space="preserve"> (кроме меня), </w:t>
      </w:r>
      <w:proofErr w:type="spellStart"/>
      <w:r w:rsidRPr="009D2AC9">
        <w:rPr>
          <w:rStyle w:val="1"/>
          <w:i/>
          <w:color w:val="000000"/>
          <w:sz w:val="24"/>
          <w:szCs w:val="24"/>
        </w:rPr>
        <w:t>кĕнекесĕр</w:t>
      </w:r>
      <w:proofErr w:type="spellEnd"/>
      <w:r w:rsidRPr="009D2AC9">
        <w:rPr>
          <w:rStyle w:val="1"/>
          <w:i/>
          <w:color w:val="000000"/>
          <w:sz w:val="24"/>
          <w:szCs w:val="24"/>
        </w:rPr>
        <w:t xml:space="preserve"> </w:t>
      </w:r>
      <w:proofErr w:type="spellStart"/>
      <w:r w:rsidRPr="009D2AC9">
        <w:rPr>
          <w:rStyle w:val="1"/>
          <w:i/>
          <w:color w:val="000000"/>
          <w:sz w:val="24"/>
          <w:szCs w:val="24"/>
        </w:rPr>
        <w:t>пуçне</w:t>
      </w:r>
      <w:proofErr w:type="spellEnd"/>
      <w:r>
        <w:rPr>
          <w:rStyle w:val="1"/>
          <w:color w:val="000000"/>
          <w:sz w:val="24"/>
          <w:szCs w:val="24"/>
        </w:rPr>
        <w:t xml:space="preserve"> (кроме книги);</w:t>
      </w:r>
    </w:p>
    <w:p w:rsidR="00CD495F" w:rsidRDefault="00CD495F" w:rsidP="00F95B10">
      <w:pPr>
        <w:pStyle w:val="a3"/>
        <w:shd w:val="clear" w:color="auto" w:fill="auto"/>
        <w:tabs>
          <w:tab w:val="left" w:pos="591"/>
          <w:tab w:val="left" w:pos="1982"/>
          <w:tab w:val="left" w:pos="3573"/>
        </w:tabs>
        <w:spacing w:before="0" w:line="240" w:lineRule="auto"/>
        <w:ind w:left="20" w:firstLine="0"/>
        <w:rPr>
          <w:rStyle w:val="1"/>
          <w:color w:val="000000"/>
          <w:sz w:val="24"/>
          <w:szCs w:val="24"/>
        </w:rPr>
      </w:pPr>
      <w:r>
        <w:rPr>
          <w:rStyle w:val="1"/>
          <w:b/>
          <w:color w:val="000000"/>
          <w:sz w:val="24"/>
          <w:szCs w:val="24"/>
        </w:rPr>
        <w:tab/>
        <w:t xml:space="preserve">кура </w:t>
      </w:r>
      <w:r>
        <w:rPr>
          <w:rStyle w:val="1"/>
          <w:color w:val="000000"/>
          <w:sz w:val="24"/>
          <w:szCs w:val="24"/>
        </w:rPr>
        <w:t xml:space="preserve">– </w:t>
      </w:r>
      <w:proofErr w:type="spellStart"/>
      <w:r w:rsidRPr="009D2AC9">
        <w:rPr>
          <w:rStyle w:val="1"/>
          <w:i/>
          <w:color w:val="000000"/>
          <w:sz w:val="24"/>
          <w:szCs w:val="24"/>
        </w:rPr>
        <w:t>ĕçне</w:t>
      </w:r>
      <w:proofErr w:type="spellEnd"/>
      <w:r w:rsidRPr="009D2AC9">
        <w:rPr>
          <w:rStyle w:val="1"/>
          <w:i/>
          <w:color w:val="000000"/>
          <w:sz w:val="24"/>
          <w:szCs w:val="24"/>
        </w:rPr>
        <w:t xml:space="preserve"> кура</w:t>
      </w:r>
      <w:r>
        <w:rPr>
          <w:rStyle w:val="1"/>
          <w:color w:val="000000"/>
          <w:sz w:val="24"/>
          <w:szCs w:val="24"/>
        </w:rPr>
        <w:t xml:space="preserve"> (по труду), </w:t>
      </w:r>
      <w:proofErr w:type="spellStart"/>
      <w:r w:rsidRPr="009D2AC9">
        <w:rPr>
          <w:rStyle w:val="1"/>
          <w:i/>
          <w:color w:val="000000"/>
          <w:sz w:val="24"/>
          <w:szCs w:val="24"/>
        </w:rPr>
        <w:t>çулне</w:t>
      </w:r>
      <w:proofErr w:type="spellEnd"/>
      <w:r w:rsidRPr="009D2AC9">
        <w:rPr>
          <w:rStyle w:val="1"/>
          <w:i/>
          <w:color w:val="000000"/>
          <w:sz w:val="24"/>
          <w:szCs w:val="24"/>
        </w:rPr>
        <w:t xml:space="preserve"> кура</w:t>
      </w:r>
      <w:r>
        <w:rPr>
          <w:rStyle w:val="1"/>
          <w:color w:val="000000"/>
          <w:sz w:val="24"/>
          <w:szCs w:val="24"/>
        </w:rPr>
        <w:t xml:space="preserve"> (по летам);</w:t>
      </w:r>
    </w:p>
    <w:p w:rsidR="00CD495F" w:rsidRDefault="00CD495F" w:rsidP="00F95B10">
      <w:pPr>
        <w:pStyle w:val="a3"/>
        <w:shd w:val="clear" w:color="auto" w:fill="auto"/>
        <w:tabs>
          <w:tab w:val="left" w:pos="591"/>
          <w:tab w:val="left" w:pos="1982"/>
          <w:tab w:val="left" w:pos="3573"/>
        </w:tabs>
        <w:spacing w:before="0" w:line="240" w:lineRule="auto"/>
        <w:ind w:left="20" w:firstLine="0"/>
        <w:rPr>
          <w:rStyle w:val="1"/>
          <w:color w:val="000000"/>
          <w:sz w:val="24"/>
          <w:szCs w:val="24"/>
        </w:rPr>
      </w:pPr>
      <w:r>
        <w:rPr>
          <w:rStyle w:val="1"/>
          <w:b/>
          <w:color w:val="000000"/>
          <w:sz w:val="24"/>
          <w:szCs w:val="24"/>
        </w:rPr>
        <w:tab/>
        <w:t xml:space="preserve">пула </w:t>
      </w:r>
      <w:r>
        <w:rPr>
          <w:rStyle w:val="1"/>
          <w:color w:val="000000"/>
          <w:sz w:val="24"/>
          <w:szCs w:val="24"/>
        </w:rPr>
        <w:t xml:space="preserve">– </w:t>
      </w:r>
      <w:proofErr w:type="spellStart"/>
      <w:r w:rsidRPr="009D2AC9">
        <w:rPr>
          <w:rStyle w:val="1"/>
          <w:i/>
          <w:color w:val="000000"/>
          <w:sz w:val="24"/>
          <w:szCs w:val="24"/>
        </w:rPr>
        <w:t>чире</w:t>
      </w:r>
      <w:proofErr w:type="spellEnd"/>
      <w:r w:rsidRPr="009D2AC9">
        <w:rPr>
          <w:rStyle w:val="1"/>
          <w:i/>
          <w:color w:val="000000"/>
          <w:sz w:val="24"/>
          <w:szCs w:val="24"/>
        </w:rPr>
        <w:t xml:space="preserve"> пула</w:t>
      </w:r>
      <w:r>
        <w:rPr>
          <w:rStyle w:val="1"/>
          <w:color w:val="000000"/>
          <w:sz w:val="24"/>
          <w:szCs w:val="24"/>
        </w:rPr>
        <w:t xml:space="preserve"> (из-за болезни);</w:t>
      </w:r>
    </w:p>
    <w:p w:rsidR="00CD495F" w:rsidRDefault="00CD495F" w:rsidP="00F95B10">
      <w:pPr>
        <w:pStyle w:val="a3"/>
        <w:shd w:val="clear" w:color="auto" w:fill="auto"/>
        <w:tabs>
          <w:tab w:val="left" w:pos="591"/>
          <w:tab w:val="left" w:pos="1982"/>
          <w:tab w:val="left" w:pos="3573"/>
        </w:tabs>
        <w:spacing w:before="0" w:line="240" w:lineRule="auto"/>
        <w:ind w:left="20" w:firstLine="0"/>
        <w:rPr>
          <w:rStyle w:val="1"/>
          <w:color w:val="000000"/>
          <w:sz w:val="24"/>
          <w:szCs w:val="24"/>
        </w:rPr>
      </w:pPr>
      <w:r>
        <w:rPr>
          <w:rStyle w:val="1"/>
          <w:b/>
          <w:color w:val="000000"/>
          <w:sz w:val="24"/>
          <w:szCs w:val="24"/>
        </w:rPr>
        <w:tab/>
      </w:r>
      <w:proofErr w:type="spellStart"/>
      <w:r w:rsidR="009D2AC9">
        <w:rPr>
          <w:rStyle w:val="1"/>
          <w:b/>
          <w:color w:val="000000"/>
          <w:sz w:val="24"/>
          <w:szCs w:val="24"/>
        </w:rPr>
        <w:t>чух</w:t>
      </w:r>
      <w:proofErr w:type="spellEnd"/>
      <w:r w:rsidR="009D2AC9">
        <w:rPr>
          <w:rStyle w:val="1"/>
          <w:b/>
          <w:color w:val="000000"/>
          <w:sz w:val="24"/>
          <w:szCs w:val="24"/>
        </w:rPr>
        <w:t xml:space="preserve"> (чухне) </w:t>
      </w:r>
      <w:r w:rsidR="009D2AC9">
        <w:rPr>
          <w:rStyle w:val="1"/>
          <w:color w:val="000000"/>
          <w:sz w:val="24"/>
          <w:szCs w:val="24"/>
        </w:rPr>
        <w:t xml:space="preserve">– </w:t>
      </w:r>
      <w:proofErr w:type="spellStart"/>
      <w:r w:rsidR="009D2AC9" w:rsidRPr="009D2AC9">
        <w:rPr>
          <w:rStyle w:val="1"/>
          <w:i/>
          <w:color w:val="000000"/>
          <w:sz w:val="24"/>
          <w:szCs w:val="24"/>
        </w:rPr>
        <w:t>уяв</w:t>
      </w:r>
      <w:proofErr w:type="spellEnd"/>
      <w:r w:rsidR="009D2AC9" w:rsidRPr="009D2AC9">
        <w:rPr>
          <w:rStyle w:val="1"/>
          <w:i/>
          <w:color w:val="000000"/>
          <w:sz w:val="24"/>
          <w:szCs w:val="24"/>
        </w:rPr>
        <w:t xml:space="preserve"> чухне</w:t>
      </w:r>
      <w:r w:rsidR="009D2AC9">
        <w:rPr>
          <w:rStyle w:val="1"/>
          <w:color w:val="000000"/>
          <w:sz w:val="24"/>
          <w:szCs w:val="24"/>
        </w:rPr>
        <w:t xml:space="preserve"> (во время праздника), </w:t>
      </w:r>
      <w:proofErr w:type="spellStart"/>
      <w:r w:rsidR="009D2AC9" w:rsidRPr="009D2AC9">
        <w:rPr>
          <w:rStyle w:val="1"/>
          <w:i/>
          <w:color w:val="000000"/>
          <w:sz w:val="24"/>
          <w:szCs w:val="24"/>
        </w:rPr>
        <w:t>ача</w:t>
      </w:r>
      <w:proofErr w:type="spellEnd"/>
      <w:r w:rsidR="009D2AC9" w:rsidRPr="009D2AC9">
        <w:rPr>
          <w:rStyle w:val="1"/>
          <w:i/>
          <w:color w:val="000000"/>
          <w:sz w:val="24"/>
          <w:szCs w:val="24"/>
        </w:rPr>
        <w:t xml:space="preserve"> чухне</w:t>
      </w:r>
      <w:r w:rsidR="009D2AC9">
        <w:rPr>
          <w:rStyle w:val="1"/>
          <w:color w:val="000000"/>
          <w:sz w:val="24"/>
          <w:szCs w:val="24"/>
        </w:rPr>
        <w:t xml:space="preserve"> (в детстве).</w:t>
      </w:r>
    </w:p>
    <w:p w:rsidR="009D2AC9" w:rsidRDefault="009D2AC9" w:rsidP="00F95B10">
      <w:pPr>
        <w:pStyle w:val="a3"/>
        <w:shd w:val="clear" w:color="auto" w:fill="auto"/>
        <w:tabs>
          <w:tab w:val="left" w:pos="591"/>
          <w:tab w:val="left" w:pos="1982"/>
          <w:tab w:val="left" w:pos="3573"/>
        </w:tabs>
        <w:spacing w:before="0" w:line="240" w:lineRule="auto"/>
        <w:ind w:left="20" w:firstLine="0"/>
        <w:rPr>
          <w:rStyle w:val="1"/>
          <w:color w:val="000000"/>
          <w:sz w:val="24"/>
          <w:szCs w:val="24"/>
        </w:rPr>
      </w:pPr>
      <w:r>
        <w:rPr>
          <w:rStyle w:val="1"/>
          <w:b/>
          <w:color w:val="000000"/>
          <w:sz w:val="24"/>
          <w:szCs w:val="24"/>
        </w:rPr>
        <w:tab/>
      </w:r>
      <w:r w:rsidRPr="009D2AC9">
        <w:rPr>
          <w:rStyle w:val="1"/>
          <w:color w:val="000000"/>
          <w:sz w:val="24"/>
          <w:szCs w:val="24"/>
        </w:rPr>
        <w:t>В качестве послелогов употребляются некоторые прилагательные:</w:t>
      </w:r>
      <w:r>
        <w:rPr>
          <w:rStyle w:val="1"/>
          <w:color w:val="000000"/>
          <w:sz w:val="24"/>
          <w:szCs w:val="24"/>
        </w:rPr>
        <w:t xml:space="preserve"> </w:t>
      </w:r>
      <w:proofErr w:type="spellStart"/>
      <w:r w:rsidRPr="009D2AC9">
        <w:rPr>
          <w:rStyle w:val="1"/>
          <w:i/>
          <w:color w:val="000000"/>
          <w:sz w:val="24"/>
          <w:szCs w:val="24"/>
        </w:rPr>
        <w:t>витĕ</w:t>
      </w:r>
      <w:proofErr w:type="gramStart"/>
      <w:r w:rsidRPr="009D2AC9">
        <w:rPr>
          <w:rStyle w:val="1"/>
          <w:i/>
          <w:color w:val="000000"/>
          <w:sz w:val="24"/>
          <w:szCs w:val="24"/>
        </w:rPr>
        <w:t>р</w:t>
      </w:r>
      <w:proofErr w:type="spellEnd"/>
      <w:proofErr w:type="gramEnd"/>
      <w:r w:rsidRPr="009D2AC9">
        <w:rPr>
          <w:rStyle w:val="1"/>
          <w:i/>
          <w:color w:val="000000"/>
          <w:sz w:val="24"/>
          <w:szCs w:val="24"/>
        </w:rPr>
        <w:t xml:space="preserve"> </w:t>
      </w:r>
      <w:r>
        <w:rPr>
          <w:rStyle w:val="1"/>
          <w:color w:val="000000"/>
          <w:sz w:val="24"/>
          <w:szCs w:val="24"/>
        </w:rPr>
        <w:t xml:space="preserve">(сквозь, через), </w:t>
      </w:r>
      <w:r w:rsidRPr="009D2AC9">
        <w:rPr>
          <w:rStyle w:val="1"/>
          <w:i/>
          <w:color w:val="000000"/>
          <w:sz w:val="24"/>
          <w:szCs w:val="24"/>
        </w:rPr>
        <w:t>тавра</w:t>
      </w:r>
      <w:r>
        <w:rPr>
          <w:rStyle w:val="1"/>
          <w:color w:val="000000"/>
          <w:sz w:val="24"/>
          <w:szCs w:val="24"/>
        </w:rPr>
        <w:t xml:space="preserve"> (вокруг, около), </w:t>
      </w:r>
      <w:proofErr w:type="spellStart"/>
      <w:r w:rsidRPr="009D2AC9">
        <w:rPr>
          <w:rStyle w:val="1"/>
          <w:i/>
          <w:color w:val="000000"/>
          <w:sz w:val="24"/>
          <w:szCs w:val="24"/>
        </w:rPr>
        <w:t>тăрăх</w:t>
      </w:r>
      <w:proofErr w:type="spellEnd"/>
      <w:r>
        <w:rPr>
          <w:rStyle w:val="1"/>
          <w:color w:val="000000"/>
          <w:sz w:val="24"/>
          <w:szCs w:val="24"/>
        </w:rPr>
        <w:t xml:space="preserve"> (вдоль), </w:t>
      </w:r>
      <w:proofErr w:type="spellStart"/>
      <w:r w:rsidRPr="009D2AC9">
        <w:rPr>
          <w:rStyle w:val="1"/>
          <w:i/>
          <w:color w:val="000000"/>
          <w:sz w:val="24"/>
          <w:szCs w:val="24"/>
        </w:rPr>
        <w:t>урлă</w:t>
      </w:r>
      <w:proofErr w:type="spellEnd"/>
      <w:r>
        <w:rPr>
          <w:rStyle w:val="1"/>
          <w:color w:val="000000"/>
          <w:sz w:val="24"/>
          <w:szCs w:val="24"/>
        </w:rPr>
        <w:t xml:space="preserve"> (поперек), </w:t>
      </w:r>
      <w:proofErr w:type="spellStart"/>
      <w:r w:rsidRPr="009D2AC9">
        <w:rPr>
          <w:rStyle w:val="1"/>
          <w:i/>
          <w:color w:val="000000"/>
          <w:sz w:val="24"/>
          <w:szCs w:val="24"/>
        </w:rPr>
        <w:t>пĕрле</w:t>
      </w:r>
      <w:proofErr w:type="spellEnd"/>
      <w:r w:rsidRPr="009D2AC9">
        <w:rPr>
          <w:rStyle w:val="1"/>
          <w:i/>
          <w:color w:val="000000"/>
          <w:sz w:val="24"/>
          <w:szCs w:val="24"/>
        </w:rPr>
        <w:t xml:space="preserve"> </w:t>
      </w:r>
      <w:r>
        <w:rPr>
          <w:rStyle w:val="1"/>
          <w:color w:val="000000"/>
          <w:sz w:val="24"/>
          <w:szCs w:val="24"/>
        </w:rPr>
        <w:t xml:space="preserve">(вместе), </w:t>
      </w:r>
      <w:proofErr w:type="spellStart"/>
      <w:r w:rsidRPr="009D2AC9">
        <w:rPr>
          <w:rStyle w:val="1"/>
          <w:i/>
          <w:color w:val="000000"/>
          <w:sz w:val="24"/>
          <w:szCs w:val="24"/>
        </w:rPr>
        <w:t>юнашар</w:t>
      </w:r>
      <w:proofErr w:type="spellEnd"/>
      <w:r>
        <w:rPr>
          <w:rStyle w:val="1"/>
          <w:color w:val="000000"/>
          <w:sz w:val="24"/>
          <w:szCs w:val="24"/>
        </w:rPr>
        <w:t xml:space="preserve"> (рядом).</w:t>
      </w:r>
    </w:p>
    <w:p w:rsidR="00CD495F" w:rsidRDefault="00CD495F" w:rsidP="00F95B10">
      <w:pPr>
        <w:pStyle w:val="a3"/>
        <w:shd w:val="clear" w:color="auto" w:fill="auto"/>
        <w:tabs>
          <w:tab w:val="left" w:pos="591"/>
          <w:tab w:val="left" w:pos="1982"/>
          <w:tab w:val="left" w:pos="3573"/>
        </w:tabs>
        <w:spacing w:before="0" w:line="240" w:lineRule="auto"/>
        <w:ind w:left="20" w:firstLine="0"/>
        <w:rPr>
          <w:rStyle w:val="1"/>
          <w:color w:val="000000"/>
          <w:sz w:val="24"/>
          <w:szCs w:val="24"/>
        </w:rPr>
      </w:pPr>
      <w:r>
        <w:rPr>
          <w:rStyle w:val="1"/>
          <w:color w:val="000000"/>
          <w:sz w:val="24"/>
          <w:szCs w:val="24"/>
        </w:rPr>
        <w:tab/>
      </w:r>
      <w:proofErr w:type="spellStart"/>
      <w:r w:rsidR="009D2AC9">
        <w:rPr>
          <w:rStyle w:val="1"/>
          <w:color w:val="000000"/>
          <w:sz w:val="24"/>
          <w:szCs w:val="24"/>
        </w:rPr>
        <w:t>Сужебные</w:t>
      </w:r>
      <w:proofErr w:type="spellEnd"/>
      <w:r w:rsidR="009D2AC9">
        <w:rPr>
          <w:rStyle w:val="1"/>
          <w:color w:val="000000"/>
          <w:sz w:val="24"/>
          <w:szCs w:val="24"/>
        </w:rPr>
        <w:t xml:space="preserve"> имена имеют временное и пространственное значение и могут изменяться по падежам: </w:t>
      </w:r>
      <w:proofErr w:type="spellStart"/>
      <w:r w:rsidR="009D2AC9" w:rsidRPr="009D2AC9">
        <w:rPr>
          <w:rStyle w:val="1"/>
          <w:i/>
          <w:color w:val="000000"/>
          <w:sz w:val="24"/>
          <w:szCs w:val="24"/>
        </w:rPr>
        <w:t>çав</w:t>
      </w:r>
      <w:proofErr w:type="spellEnd"/>
      <w:r w:rsidR="009D2AC9" w:rsidRPr="009D2AC9">
        <w:rPr>
          <w:rStyle w:val="1"/>
          <w:i/>
          <w:color w:val="000000"/>
          <w:sz w:val="24"/>
          <w:szCs w:val="24"/>
        </w:rPr>
        <w:t xml:space="preserve"> </w:t>
      </w:r>
      <w:proofErr w:type="spellStart"/>
      <w:r w:rsidR="009D2AC9" w:rsidRPr="009D2AC9">
        <w:rPr>
          <w:rStyle w:val="1"/>
          <w:i/>
          <w:color w:val="000000"/>
          <w:sz w:val="24"/>
          <w:szCs w:val="24"/>
        </w:rPr>
        <w:t>хушăра</w:t>
      </w:r>
      <w:proofErr w:type="spellEnd"/>
      <w:r w:rsidR="009D2AC9">
        <w:rPr>
          <w:rStyle w:val="1"/>
          <w:color w:val="000000"/>
          <w:sz w:val="24"/>
          <w:szCs w:val="24"/>
        </w:rPr>
        <w:t xml:space="preserve"> (в это время), </w:t>
      </w:r>
      <w:r w:rsidR="009D2AC9" w:rsidRPr="009D2AC9">
        <w:rPr>
          <w:rStyle w:val="1"/>
          <w:i/>
          <w:color w:val="000000"/>
          <w:sz w:val="24"/>
          <w:szCs w:val="24"/>
        </w:rPr>
        <w:t xml:space="preserve">хула </w:t>
      </w:r>
      <w:proofErr w:type="spellStart"/>
      <w:r w:rsidR="009D2AC9" w:rsidRPr="009D2AC9">
        <w:rPr>
          <w:rStyle w:val="1"/>
          <w:i/>
          <w:color w:val="000000"/>
          <w:sz w:val="24"/>
          <w:szCs w:val="24"/>
        </w:rPr>
        <w:t>çийĕн</w:t>
      </w:r>
      <w:proofErr w:type="spellEnd"/>
      <w:r w:rsidR="009D2AC9">
        <w:rPr>
          <w:rStyle w:val="1"/>
          <w:color w:val="000000"/>
          <w:sz w:val="24"/>
          <w:szCs w:val="24"/>
        </w:rPr>
        <w:t xml:space="preserve"> </w:t>
      </w:r>
      <w:proofErr w:type="gramStart"/>
      <w:r w:rsidR="009D2AC9">
        <w:rPr>
          <w:rStyle w:val="1"/>
          <w:color w:val="000000"/>
          <w:sz w:val="24"/>
          <w:szCs w:val="24"/>
        </w:rPr>
        <w:t xml:space="preserve">( </w:t>
      </w:r>
      <w:proofErr w:type="gramEnd"/>
      <w:r w:rsidR="009D2AC9">
        <w:rPr>
          <w:rStyle w:val="1"/>
          <w:color w:val="000000"/>
          <w:sz w:val="24"/>
          <w:szCs w:val="24"/>
        </w:rPr>
        <w:t>над городом).</w:t>
      </w:r>
    </w:p>
    <w:p w:rsidR="00CD495F" w:rsidRPr="00EE1232" w:rsidRDefault="00CD495F" w:rsidP="00F95B10">
      <w:pPr>
        <w:pStyle w:val="a3"/>
        <w:shd w:val="clear" w:color="auto" w:fill="auto"/>
        <w:tabs>
          <w:tab w:val="left" w:pos="591"/>
          <w:tab w:val="left" w:pos="1982"/>
          <w:tab w:val="left" w:pos="3573"/>
        </w:tabs>
        <w:spacing w:before="0" w:line="240" w:lineRule="auto"/>
        <w:ind w:left="20" w:firstLine="0"/>
        <w:rPr>
          <w:sz w:val="24"/>
          <w:szCs w:val="24"/>
        </w:rPr>
      </w:pPr>
    </w:p>
    <w:p w:rsidR="00F95B10" w:rsidRDefault="00F95B10" w:rsidP="00F95B10">
      <w:pPr>
        <w:pStyle w:val="40"/>
        <w:shd w:val="clear" w:color="auto" w:fill="auto"/>
        <w:tabs>
          <w:tab w:val="left" w:pos="2443"/>
          <w:tab w:val="right" w:pos="5608"/>
          <w:tab w:val="right" w:pos="5668"/>
        </w:tabs>
        <w:spacing w:before="0" w:line="240" w:lineRule="auto"/>
        <w:rPr>
          <w:b w:val="0"/>
          <w:sz w:val="24"/>
          <w:szCs w:val="24"/>
        </w:rPr>
      </w:pPr>
    </w:p>
    <w:p w:rsidR="00F95B10" w:rsidRDefault="00F95B10" w:rsidP="00F95B10">
      <w:pPr>
        <w:pStyle w:val="40"/>
        <w:shd w:val="clear" w:color="auto" w:fill="auto"/>
        <w:tabs>
          <w:tab w:val="left" w:pos="2443"/>
          <w:tab w:val="right" w:pos="5608"/>
          <w:tab w:val="right" w:pos="5668"/>
        </w:tabs>
        <w:spacing w:before="0" w:line="240" w:lineRule="auto"/>
        <w:rPr>
          <w:b w:val="0"/>
          <w:sz w:val="24"/>
          <w:szCs w:val="24"/>
        </w:rPr>
      </w:pPr>
    </w:p>
    <w:p w:rsidR="00F95B10" w:rsidRPr="00032EEB" w:rsidRDefault="00F95B10" w:rsidP="00F95B10">
      <w:pPr>
        <w:pStyle w:val="40"/>
        <w:shd w:val="clear" w:color="auto" w:fill="auto"/>
        <w:spacing w:before="0" w:line="240" w:lineRule="auto"/>
        <w:ind w:right="140"/>
        <w:rPr>
          <w:rStyle w:val="4"/>
          <w:b/>
          <w:color w:val="000000"/>
          <w:sz w:val="24"/>
          <w:szCs w:val="24"/>
        </w:rPr>
      </w:pPr>
      <w:r>
        <w:rPr>
          <w:rStyle w:val="4"/>
          <w:b/>
          <w:color w:val="000000"/>
          <w:sz w:val="24"/>
          <w:szCs w:val="24"/>
        </w:rPr>
        <w:t xml:space="preserve">                 </w:t>
      </w:r>
      <w:r w:rsidRPr="00032EEB">
        <w:rPr>
          <w:rStyle w:val="4"/>
          <w:b/>
          <w:color w:val="000000"/>
          <w:sz w:val="24"/>
          <w:szCs w:val="24"/>
        </w:rPr>
        <w:t>ПРОШЕДШЕЕ ОЧЕВИДНОЕ ВРЕМЯ ГЛАГОЛА</w:t>
      </w:r>
    </w:p>
    <w:p w:rsidR="00F95B10" w:rsidRPr="00032EEB" w:rsidRDefault="00F95B10" w:rsidP="00F95B10">
      <w:pPr>
        <w:pStyle w:val="40"/>
        <w:shd w:val="clear" w:color="auto" w:fill="auto"/>
        <w:spacing w:before="0" w:line="240" w:lineRule="auto"/>
        <w:ind w:right="140"/>
        <w:jc w:val="center"/>
        <w:rPr>
          <w:sz w:val="24"/>
          <w:szCs w:val="24"/>
        </w:rPr>
      </w:pPr>
    </w:p>
    <w:p w:rsidR="00F95B10" w:rsidRPr="00032EEB" w:rsidRDefault="00F95B10" w:rsidP="00F95B10">
      <w:pPr>
        <w:pStyle w:val="a3"/>
        <w:shd w:val="clear" w:color="auto" w:fill="auto"/>
        <w:spacing w:before="0" w:line="240" w:lineRule="auto"/>
        <w:ind w:left="20" w:firstLine="300"/>
        <w:rPr>
          <w:sz w:val="24"/>
          <w:szCs w:val="24"/>
        </w:rPr>
      </w:pPr>
      <w:r w:rsidRPr="00032EEB">
        <w:rPr>
          <w:rStyle w:val="1"/>
          <w:color w:val="000000"/>
          <w:sz w:val="24"/>
          <w:szCs w:val="24"/>
        </w:rPr>
        <w:t>В чувашском языке несколько форм прошедшего времени. Од</w:t>
      </w:r>
      <w:r w:rsidRPr="00032EEB">
        <w:rPr>
          <w:rStyle w:val="a6"/>
          <w:b w:val="0"/>
          <w:color w:val="000000"/>
          <w:sz w:val="24"/>
          <w:szCs w:val="24"/>
        </w:rPr>
        <w:t>но из этих</w:t>
      </w:r>
      <w:r w:rsidRPr="00032EEB">
        <w:rPr>
          <w:rStyle w:val="a6"/>
          <w:color w:val="000000"/>
          <w:sz w:val="24"/>
          <w:szCs w:val="24"/>
        </w:rPr>
        <w:t xml:space="preserve"> </w:t>
      </w:r>
      <w:r w:rsidRPr="00032EEB">
        <w:rPr>
          <w:rStyle w:val="1"/>
          <w:color w:val="000000"/>
          <w:sz w:val="24"/>
          <w:szCs w:val="24"/>
        </w:rPr>
        <w:t>времен называется прошедшим очевидным</w:t>
      </w:r>
      <w:r>
        <w:rPr>
          <w:rStyle w:val="1"/>
          <w:color w:val="000000"/>
          <w:sz w:val="24"/>
          <w:szCs w:val="24"/>
        </w:rPr>
        <w:t>.</w:t>
      </w:r>
    </w:p>
    <w:p w:rsidR="00F95B10" w:rsidRDefault="00F95B10" w:rsidP="00F95B10">
      <w:pPr>
        <w:pStyle w:val="a3"/>
        <w:shd w:val="clear" w:color="auto" w:fill="auto"/>
        <w:spacing w:before="0" w:after="69" w:line="240" w:lineRule="auto"/>
        <w:ind w:left="20" w:firstLine="300"/>
        <w:rPr>
          <w:rStyle w:val="1"/>
          <w:color w:val="000000"/>
          <w:sz w:val="24"/>
          <w:szCs w:val="24"/>
        </w:rPr>
      </w:pPr>
      <w:r w:rsidRPr="00032EEB">
        <w:rPr>
          <w:rStyle w:val="1"/>
          <w:color w:val="000000"/>
          <w:sz w:val="24"/>
          <w:szCs w:val="24"/>
        </w:rPr>
        <w:t>Прошедшее очевидное время выражает действие, достоверность которого с точки зрения говорящего является бесспорной</w:t>
      </w:r>
      <w:r>
        <w:rPr>
          <w:rStyle w:val="1"/>
          <w:color w:val="000000"/>
          <w:sz w:val="24"/>
          <w:szCs w:val="24"/>
        </w:rPr>
        <w:t>.</w:t>
      </w:r>
    </w:p>
    <w:p w:rsidR="00F95B10" w:rsidRDefault="00F95B10" w:rsidP="00F95B10">
      <w:pPr>
        <w:pStyle w:val="a3"/>
        <w:shd w:val="clear" w:color="auto" w:fill="auto"/>
        <w:spacing w:before="0" w:after="69" w:line="240" w:lineRule="auto"/>
        <w:ind w:left="20" w:firstLine="320"/>
        <w:rPr>
          <w:rStyle w:val="1"/>
          <w:color w:val="000000"/>
          <w:sz w:val="24"/>
          <w:szCs w:val="24"/>
        </w:rPr>
      </w:pPr>
      <w:r>
        <w:rPr>
          <w:rStyle w:val="1"/>
          <w:color w:val="000000"/>
          <w:sz w:val="24"/>
          <w:szCs w:val="24"/>
        </w:rPr>
        <w:t>Глаголы прошедшего очевидного времени изменяются по лицам и по числам.</w:t>
      </w:r>
    </w:p>
    <w:p w:rsidR="00F95B10" w:rsidRDefault="00F95B10" w:rsidP="00F95B10">
      <w:pPr>
        <w:pStyle w:val="a3"/>
        <w:shd w:val="clear" w:color="auto" w:fill="auto"/>
        <w:spacing w:before="0" w:after="69" w:line="240" w:lineRule="auto"/>
        <w:ind w:left="20" w:firstLine="300"/>
        <w:rPr>
          <w:sz w:val="24"/>
          <w:szCs w:val="24"/>
        </w:rPr>
      </w:pPr>
    </w:p>
    <w:p w:rsidR="00F95B10" w:rsidRPr="00032EEB" w:rsidRDefault="00F95B10" w:rsidP="00F95B10">
      <w:pPr>
        <w:pStyle w:val="a3"/>
        <w:shd w:val="clear" w:color="auto" w:fill="auto"/>
        <w:spacing w:before="0" w:after="69" w:line="240" w:lineRule="auto"/>
        <w:ind w:left="20" w:firstLine="300"/>
        <w:rPr>
          <w:sz w:val="24"/>
          <w:szCs w:val="24"/>
        </w:rPr>
      </w:pPr>
      <w:r>
        <w:rPr>
          <w:sz w:val="24"/>
          <w:szCs w:val="24"/>
        </w:rPr>
        <w:t>Единственное число              Множественное число</w:t>
      </w:r>
    </w:p>
    <w:p w:rsidR="00F95B10" w:rsidRPr="002F1809" w:rsidRDefault="00F95B10" w:rsidP="00F95B10">
      <w:pPr>
        <w:pStyle w:val="50"/>
        <w:shd w:val="clear" w:color="auto" w:fill="auto"/>
        <w:spacing w:before="0" w:after="216" w:line="240" w:lineRule="auto"/>
        <w:jc w:val="left"/>
        <w:rPr>
          <w:rStyle w:val="2"/>
          <w:b w:val="0"/>
          <w:bCs w:val="0"/>
          <w:iCs w:val="0"/>
          <w:color w:val="000000"/>
          <w:sz w:val="24"/>
          <w:szCs w:val="24"/>
        </w:rPr>
      </w:pPr>
      <w:r>
        <w:rPr>
          <w:rStyle w:val="2"/>
          <w:b w:val="0"/>
          <w:color w:val="000000"/>
          <w:sz w:val="24"/>
          <w:szCs w:val="24"/>
        </w:rPr>
        <w:t xml:space="preserve">                                  </w:t>
      </w:r>
      <w:r w:rsidRPr="002F1809">
        <w:rPr>
          <w:rStyle w:val="2"/>
          <w:b w:val="0"/>
          <w:color w:val="000000"/>
          <w:sz w:val="24"/>
          <w:szCs w:val="24"/>
        </w:rPr>
        <w:t>Утвердительная форма</w:t>
      </w:r>
    </w:p>
    <w:p w:rsidR="00F95B10" w:rsidRDefault="00F95B10" w:rsidP="00F95B10">
      <w:pPr>
        <w:pStyle w:val="20"/>
        <w:shd w:val="clear" w:color="auto" w:fill="auto"/>
        <w:spacing w:before="0" w:after="0" w:line="240" w:lineRule="auto"/>
        <w:ind w:right="140"/>
        <w:rPr>
          <w:rStyle w:val="2"/>
          <w:color w:val="000000"/>
          <w:sz w:val="24"/>
          <w:szCs w:val="24"/>
        </w:rPr>
      </w:pPr>
      <w:r>
        <w:rPr>
          <w:rStyle w:val="2"/>
          <w:color w:val="000000"/>
          <w:sz w:val="24"/>
          <w:szCs w:val="24"/>
        </w:rPr>
        <w:t xml:space="preserve">1 л.   </w:t>
      </w:r>
      <w:proofErr w:type="spellStart"/>
      <w:r>
        <w:rPr>
          <w:rStyle w:val="2"/>
          <w:color w:val="000000"/>
          <w:sz w:val="24"/>
          <w:szCs w:val="24"/>
        </w:rPr>
        <w:t>вула-</w:t>
      </w:r>
      <w:proofErr w:type="gramStart"/>
      <w:r>
        <w:rPr>
          <w:rStyle w:val="2"/>
          <w:color w:val="000000"/>
          <w:sz w:val="24"/>
          <w:szCs w:val="24"/>
        </w:rPr>
        <w:t>р-</w:t>
      </w:r>
      <w:proofErr w:type="gramEnd"/>
      <w:r>
        <w:rPr>
          <w:rStyle w:val="2"/>
          <w:color w:val="000000"/>
          <w:sz w:val="24"/>
          <w:szCs w:val="24"/>
        </w:rPr>
        <w:t>ăм</w:t>
      </w:r>
      <w:proofErr w:type="spellEnd"/>
      <w:r>
        <w:rPr>
          <w:rStyle w:val="2"/>
          <w:color w:val="000000"/>
          <w:sz w:val="24"/>
          <w:szCs w:val="24"/>
        </w:rPr>
        <w:t xml:space="preserve"> (я читал)                   </w:t>
      </w:r>
      <w:proofErr w:type="spellStart"/>
      <w:r>
        <w:rPr>
          <w:rStyle w:val="2"/>
          <w:color w:val="000000"/>
          <w:sz w:val="24"/>
          <w:szCs w:val="24"/>
        </w:rPr>
        <w:t>вула-р-ăм-ар</w:t>
      </w:r>
      <w:proofErr w:type="spellEnd"/>
      <w:r>
        <w:rPr>
          <w:rStyle w:val="2"/>
          <w:color w:val="000000"/>
          <w:sz w:val="24"/>
          <w:szCs w:val="24"/>
        </w:rPr>
        <w:t xml:space="preserve"> (мы читали)</w:t>
      </w:r>
    </w:p>
    <w:p w:rsidR="00F95B10" w:rsidRDefault="00F95B10" w:rsidP="00F95B10">
      <w:pPr>
        <w:pStyle w:val="20"/>
        <w:shd w:val="clear" w:color="auto" w:fill="auto"/>
        <w:spacing w:before="0" w:after="0" w:line="240" w:lineRule="auto"/>
        <w:ind w:right="140"/>
        <w:rPr>
          <w:rStyle w:val="2"/>
          <w:color w:val="000000"/>
          <w:sz w:val="24"/>
          <w:szCs w:val="24"/>
        </w:rPr>
      </w:pPr>
      <w:r>
        <w:rPr>
          <w:rStyle w:val="2"/>
          <w:color w:val="000000"/>
          <w:sz w:val="24"/>
          <w:szCs w:val="24"/>
        </w:rPr>
        <w:t xml:space="preserve">         </w:t>
      </w:r>
      <w:proofErr w:type="spellStart"/>
      <w:r>
        <w:rPr>
          <w:rStyle w:val="2"/>
          <w:color w:val="000000"/>
          <w:sz w:val="24"/>
          <w:szCs w:val="24"/>
        </w:rPr>
        <w:t>итле-</w:t>
      </w:r>
      <w:proofErr w:type="gramStart"/>
      <w:r>
        <w:rPr>
          <w:rStyle w:val="2"/>
          <w:color w:val="000000"/>
          <w:sz w:val="24"/>
          <w:szCs w:val="24"/>
        </w:rPr>
        <w:t>р-</w:t>
      </w:r>
      <w:proofErr w:type="gramEnd"/>
      <w:r>
        <w:rPr>
          <w:rStyle w:val="2"/>
          <w:color w:val="000000"/>
          <w:sz w:val="24"/>
          <w:szCs w:val="24"/>
        </w:rPr>
        <w:t>ĕм</w:t>
      </w:r>
      <w:proofErr w:type="spellEnd"/>
      <w:r>
        <w:rPr>
          <w:rStyle w:val="2"/>
          <w:color w:val="000000"/>
          <w:sz w:val="24"/>
          <w:szCs w:val="24"/>
        </w:rPr>
        <w:t xml:space="preserve"> (</w:t>
      </w:r>
      <w:r w:rsidR="00810605">
        <w:rPr>
          <w:rStyle w:val="2"/>
          <w:color w:val="000000"/>
          <w:sz w:val="24"/>
          <w:szCs w:val="24"/>
        </w:rPr>
        <w:t xml:space="preserve">я слушал)               </w:t>
      </w:r>
      <w:proofErr w:type="spellStart"/>
      <w:r w:rsidR="00810605">
        <w:rPr>
          <w:rStyle w:val="2"/>
          <w:color w:val="000000"/>
          <w:sz w:val="24"/>
          <w:szCs w:val="24"/>
        </w:rPr>
        <w:t>итле-р-ĕ</w:t>
      </w:r>
      <w:r>
        <w:rPr>
          <w:rStyle w:val="2"/>
          <w:color w:val="000000"/>
          <w:sz w:val="24"/>
          <w:szCs w:val="24"/>
        </w:rPr>
        <w:t>м-ĕр</w:t>
      </w:r>
      <w:proofErr w:type="spellEnd"/>
      <w:r>
        <w:rPr>
          <w:rStyle w:val="2"/>
          <w:color w:val="000000"/>
          <w:sz w:val="24"/>
          <w:szCs w:val="24"/>
        </w:rPr>
        <w:t xml:space="preserve"> (мы слушали)</w:t>
      </w:r>
    </w:p>
    <w:p w:rsidR="00F95B10" w:rsidRDefault="00F95B10" w:rsidP="00F95B10">
      <w:pPr>
        <w:pStyle w:val="20"/>
        <w:shd w:val="clear" w:color="auto" w:fill="auto"/>
        <w:spacing w:before="0" w:after="0" w:line="240" w:lineRule="auto"/>
        <w:ind w:right="140"/>
        <w:rPr>
          <w:rStyle w:val="2"/>
          <w:color w:val="000000"/>
          <w:sz w:val="24"/>
          <w:szCs w:val="24"/>
        </w:rPr>
      </w:pPr>
      <w:r>
        <w:rPr>
          <w:rStyle w:val="2"/>
          <w:color w:val="000000"/>
          <w:sz w:val="24"/>
          <w:szCs w:val="24"/>
        </w:rPr>
        <w:t xml:space="preserve">2 л.   </w:t>
      </w:r>
      <w:proofErr w:type="spellStart"/>
      <w:r>
        <w:rPr>
          <w:rStyle w:val="2"/>
          <w:color w:val="000000"/>
          <w:sz w:val="24"/>
          <w:szCs w:val="24"/>
        </w:rPr>
        <w:t>вула-</w:t>
      </w:r>
      <w:proofErr w:type="gramStart"/>
      <w:r>
        <w:rPr>
          <w:rStyle w:val="2"/>
          <w:color w:val="000000"/>
          <w:sz w:val="24"/>
          <w:szCs w:val="24"/>
        </w:rPr>
        <w:t>р-</w:t>
      </w:r>
      <w:proofErr w:type="gramEnd"/>
      <w:r>
        <w:rPr>
          <w:rStyle w:val="2"/>
          <w:color w:val="000000"/>
          <w:sz w:val="24"/>
          <w:szCs w:val="24"/>
        </w:rPr>
        <w:t>ăн</w:t>
      </w:r>
      <w:proofErr w:type="spellEnd"/>
      <w:r>
        <w:rPr>
          <w:rStyle w:val="2"/>
          <w:color w:val="000000"/>
          <w:sz w:val="24"/>
          <w:szCs w:val="24"/>
        </w:rPr>
        <w:t xml:space="preserve"> (ты читал)                </w:t>
      </w:r>
      <w:proofErr w:type="spellStart"/>
      <w:r>
        <w:rPr>
          <w:rStyle w:val="2"/>
          <w:color w:val="000000"/>
          <w:sz w:val="24"/>
          <w:szCs w:val="24"/>
        </w:rPr>
        <w:t>вула-р-ăр</w:t>
      </w:r>
      <w:proofErr w:type="spellEnd"/>
      <w:r>
        <w:rPr>
          <w:rStyle w:val="2"/>
          <w:color w:val="000000"/>
          <w:sz w:val="24"/>
          <w:szCs w:val="24"/>
        </w:rPr>
        <w:t xml:space="preserve"> (вы читали)</w:t>
      </w:r>
    </w:p>
    <w:p w:rsidR="00F95B10" w:rsidRDefault="00F95B10" w:rsidP="00F95B10">
      <w:pPr>
        <w:pStyle w:val="20"/>
        <w:shd w:val="clear" w:color="auto" w:fill="auto"/>
        <w:spacing w:before="0" w:after="0" w:line="240" w:lineRule="auto"/>
        <w:ind w:right="140"/>
        <w:rPr>
          <w:rStyle w:val="2"/>
          <w:color w:val="000000"/>
          <w:sz w:val="24"/>
          <w:szCs w:val="24"/>
        </w:rPr>
      </w:pPr>
      <w:r>
        <w:rPr>
          <w:rStyle w:val="2"/>
          <w:color w:val="000000"/>
          <w:sz w:val="24"/>
          <w:szCs w:val="24"/>
        </w:rPr>
        <w:t xml:space="preserve">         </w:t>
      </w:r>
      <w:proofErr w:type="spellStart"/>
      <w:r>
        <w:rPr>
          <w:rStyle w:val="2"/>
          <w:color w:val="000000"/>
          <w:sz w:val="24"/>
          <w:szCs w:val="24"/>
        </w:rPr>
        <w:t>итле-</w:t>
      </w:r>
      <w:proofErr w:type="gramStart"/>
      <w:r>
        <w:rPr>
          <w:rStyle w:val="2"/>
          <w:color w:val="000000"/>
          <w:sz w:val="24"/>
          <w:szCs w:val="24"/>
        </w:rPr>
        <w:t>р-</w:t>
      </w:r>
      <w:proofErr w:type="gramEnd"/>
      <w:r>
        <w:rPr>
          <w:rStyle w:val="2"/>
          <w:color w:val="000000"/>
          <w:sz w:val="24"/>
          <w:szCs w:val="24"/>
        </w:rPr>
        <w:t>ĕн</w:t>
      </w:r>
      <w:proofErr w:type="spellEnd"/>
      <w:r>
        <w:rPr>
          <w:rStyle w:val="2"/>
          <w:color w:val="000000"/>
          <w:sz w:val="24"/>
          <w:szCs w:val="24"/>
        </w:rPr>
        <w:t xml:space="preserve">  (ты читал)               </w:t>
      </w:r>
      <w:proofErr w:type="spellStart"/>
      <w:r>
        <w:rPr>
          <w:rStyle w:val="2"/>
          <w:color w:val="000000"/>
          <w:sz w:val="24"/>
          <w:szCs w:val="24"/>
        </w:rPr>
        <w:t>итле-р-ĕр</w:t>
      </w:r>
      <w:proofErr w:type="spellEnd"/>
      <w:r>
        <w:rPr>
          <w:rStyle w:val="2"/>
          <w:color w:val="000000"/>
          <w:sz w:val="24"/>
          <w:szCs w:val="24"/>
        </w:rPr>
        <w:t xml:space="preserve"> (вы слушали)</w:t>
      </w:r>
    </w:p>
    <w:p w:rsidR="00F95B10" w:rsidRDefault="00F95B10" w:rsidP="00F95B10">
      <w:pPr>
        <w:pStyle w:val="20"/>
        <w:shd w:val="clear" w:color="auto" w:fill="auto"/>
        <w:spacing w:before="0" w:after="0" w:line="240" w:lineRule="auto"/>
        <w:ind w:right="140"/>
        <w:rPr>
          <w:rStyle w:val="2"/>
          <w:color w:val="000000"/>
          <w:sz w:val="24"/>
          <w:szCs w:val="24"/>
        </w:rPr>
      </w:pPr>
      <w:r>
        <w:rPr>
          <w:rStyle w:val="2"/>
          <w:color w:val="000000"/>
          <w:sz w:val="24"/>
          <w:szCs w:val="24"/>
        </w:rPr>
        <w:t xml:space="preserve">3 л.   </w:t>
      </w:r>
      <w:proofErr w:type="spellStart"/>
      <w:r>
        <w:rPr>
          <w:rStyle w:val="2"/>
          <w:color w:val="000000"/>
          <w:sz w:val="24"/>
          <w:szCs w:val="24"/>
        </w:rPr>
        <w:t>вула-</w:t>
      </w:r>
      <w:proofErr w:type="gramStart"/>
      <w:r>
        <w:rPr>
          <w:rStyle w:val="2"/>
          <w:color w:val="000000"/>
          <w:sz w:val="24"/>
          <w:szCs w:val="24"/>
        </w:rPr>
        <w:t>р-</w:t>
      </w:r>
      <w:proofErr w:type="gramEnd"/>
      <w:r>
        <w:rPr>
          <w:rStyle w:val="2"/>
          <w:color w:val="000000"/>
          <w:sz w:val="24"/>
          <w:szCs w:val="24"/>
        </w:rPr>
        <w:t>ĕ</w:t>
      </w:r>
      <w:proofErr w:type="spellEnd"/>
      <w:r>
        <w:rPr>
          <w:rStyle w:val="2"/>
          <w:color w:val="000000"/>
          <w:sz w:val="24"/>
          <w:szCs w:val="24"/>
        </w:rPr>
        <w:t xml:space="preserve"> (он читал)                   </w:t>
      </w:r>
      <w:proofErr w:type="spellStart"/>
      <w:r>
        <w:rPr>
          <w:rStyle w:val="2"/>
          <w:color w:val="000000"/>
          <w:sz w:val="24"/>
          <w:szCs w:val="24"/>
        </w:rPr>
        <w:t>вула-р-ĕ-ç</w:t>
      </w:r>
      <w:proofErr w:type="spellEnd"/>
      <w:r>
        <w:rPr>
          <w:rStyle w:val="2"/>
          <w:color w:val="000000"/>
          <w:sz w:val="24"/>
          <w:szCs w:val="24"/>
        </w:rPr>
        <w:t xml:space="preserve">  (они читали)</w:t>
      </w:r>
    </w:p>
    <w:p w:rsidR="00F95B10" w:rsidRDefault="00F95B10" w:rsidP="00F95B10">
      <w:pPr>
        <w:pStyle w:val="20"/>
        <w:shd w:val="clear" w:color="auto" w:fill="auto"/>
        <w:spacing w:before="0" w:after="0" w:line="240" w:lineRule="auto"/>
        <w:ind w:right="140"/>
        <w:rPr>
          <w:rStyle w:val="2"/>
          <w:color w:val="000000"/>
          <w:sz w:val="24"/>
          <w:szCs w:val="24"/>
        </w:rPr>
      </w:pPr>
      <w:r>
        <w:rPr>
          <w:rStyle w:val="2"/>
          <w:color w:val="000000"/>
          <w:sz w:val="24"/>
          <w:szCs w:val="24"/>
        </w:rPr>
        <w:t xml:space="preserve">         </w:t>
      </w:r>
      <w:proofErr w:type="spellStart"/>
      <w:r>
        <w:rPr>
          <w:rStyle w:val="2"/>
          <w:color w:val="000000"/>
          <w:sz w:val="24"/>
          <w:szCs w:val="24"/>
        </w:rPr>
        <w:t>итле-</w:t>
      </w:r>
      <w:proofErr w:type="gramStart"/>
      <w:r>
        <w:rPr>
          <w:rStyle w:val="2"/>
          <w:color w:val="000000"/>
          <w:sz w:val="24"/>
          <w:szCs w:val="24"/>
        </w:rPr>
        <w:t>р-</w:t>
      </w:r>
      <w:proofErr w:type="gramEnd"/>
      <w:r>
        <w:rPr>
          <w:rStyle w:val="2"/>
          <w:color w:val="000000"/>
          <w:sz w:val="24"/>
          <w:szCs w:val="24"/>
        </w:rPr>
        <w:t>ĕ</w:t>
      </w:r>
      <w:proofErr w:type="spellEnd"/>
      <w:r>
        <w:rPr>
          <w:rStyle w:val="2"/>
          <w:color w:val="000000"/>
          <w:sz w:val="24"/>
          <w:szCs w:val="24"/>
        </w:rPr>
        <w:t xml:space="preserve"> (он слушал)                </w:t>
      </w:r>
      <w:proofErr w:type="spellStart"/>
      <w:r>
        <w:rPr>
          <w:rStyle w:val="2"/>
          <w:color w:val="000000"/>
          <w:sz w:val="24"/>
          <w:szCs w:val="24"/>
        </w:rPr>
        <w:t>итле-р-ĕ-ç</w:t>
      </w:r>
      <w:proofErr w:type="spellEnd"/>
      <w:r>
        <w:rPr>
          <w:rStyle w:val="2"/>
          <w:color w:val="000000"/>
          <w:sz w:val="24"/>
          <w:szCs w:val="24"/>
        </w:rPr>
        <w:t xml:space="preserve"> (они слушали)  </w:t>
      </w:r>
    </w:p>
    <w:p w:rsidR="00F95B10" w:rsidRDefault="00F95B10" w:rsidP="00F95B10">
      <w:pPr>
        <w:pStyle w:val="20"/>
        <w:shd w:val="clear" w:color="auto" w:fill="auto"/>
        <w:spacing w:before="0" w:after="0" w:line="240" w:lineRule="auto"/>
        <w:ind w:right="140"/>
        <w:rPr>
          <w:rStyle w:val="2"/>
          <w:color w:val="000000"/>
          <w:sz w:val="24"/>
          <w:szCs w:val="24"/>
        </w:rPr>
      </w:pPr>
    </w:p>
    <w:p w:rsidR="00F95B10" w:rsidRDefault="00F95B10" w:rsidP="00F95B10">
      <w:pPr>
        <w:pStyle w:val="20"/>
        <w:shd w:val="clear" w:color="auto" w:fill="auto"/>
        <w:spacing w:before="0" w:after="19" w:line="240" w:lineRule="auto"/>
        <w:rPr>
          <w:rStyle w:val="2"/>
          <w:i/>
          <w:color w:val="000000"/>
          <w:sz w:val="24"/>
          <w:szCs w:val="24"/>
        </w:rPr>
      </w:pPr>
      <w:r>
        <w:rPr>
          <w:rStyle w:val="2"/>
          <w:color w:val="000000"/>
          <w:sz w:val="24"/>
          <w:szCs w:val="24"/>
        </w:rPr>
        <w:t xml:space="preserve">                                                </w:t>
      </w:r>
      <w:r w:rsidRPr="00486018">
        <w:rPr>
          <w:rStyle w:val="2"/>
          <w:i/>
          <w:color w:val="000000"/>
          <w:sz w:val="24"/>
          <w:szCs w:val="24"/>
        </w:rPr>
        <w:t>Отрицательная форма</w:t>
      </w:r>
    </w:p>
    <w:p w:rsidR="00F95B10" w:rsidRDefault="00F95B10" w:rsidP="00F95B10">
      <w:pPr>
        <w:pStyle w:val="20"/>
        <w:shd w:val="clear" w:color="auto" w:fill="auto"/>
        <w:spacing w:before="0" w:after="19" w:line="240" w:lineRule="auto"/>
        <w:rPr>
          <w:rStyle w:val="2"/>
          <w:color w:val="000000"/>
          <w:sz w:val="24"/>
          <w:szCs w:val="24"/>
        </w:rPr>
      </w:pPr>
    </w:p>
    <w:p w:rsidR="00F95B10" w:rsidRDefault="00F95B10" w:rsidP="00F95B10">
      <w:pPr>
        <w:pStyle w:val="20"/>
        <w:shd w:val="clear" w:color="auto" w:fill="auto"/>
        <w:spacing w:before="0" w:after="19" w:line="240" w:lineRule="auto"/>
        <w:rPr>
          <w:rStyle w:val="2"/>
          <w:color w:val="000000"/>
          <w:sz w:val="24"/>
          <w:szCs w:val="24"/>
        </w:rPr>
      </w:pPr>
      <w:r>
        <w:rPr>
          <w:rStyle w:val="2"/>
          <w:color w:val="000000"/>
          <w:sz w:val="24"/>
          <w:szCs w:val="24"/>
        </w:rPr>
        <w:t xml:space="preserve">1 л.  </w:t>
      </w:r>
      <w:proofErr w:type="spellStart"/>
      <w:r>
        <w:rPr>
          <w:rStyle w:val="2"/>
          <w:color w:val="000000"/>
          <w:sz w:val="24"/>
          <w:szCs w:val="24"/>
        </w:rPr>
        <w:t>вула-ма-</w:t>
      </w:r>
      <w:proofErr w:type="gramStart"/>
      <w:r>
        <w:rPr>
          <w:rStyle w:val="2"/>
          <w:color w:val="000000"/>
          <w:sz w:val="24"/>
          <w:szCs w:val="24"/>
        </w:rPr>
        <w:t>р-</w:t>
      </w:r>
      <w:proofErr w:type="gramEnd"/>
      <w:r>
        <w:rPr>
          <w:rStyle w:val="2"/>
          <w:color w:val="000000"/>
          <w:sz w:val="24"/>
          <w:szCs w:val="24"/>
        </w:rPr>
        <w:t>ăм</w:t>
      </w:r>
      <w:proofErr w:type="spellEnd"/>
      <w:r>
        <w:rPr>
          <w:rStyle w:val="2"/>
          <w:color w:val="000000"/>
          <w:sz w:val="24"/>
          <w:szCs w:val="24"/>
        </w:rPr>
        <w:t xml:space="preserve"> (я не читал)           </w:t>
      </w:r>
      <w:proofErr w:type="spellStart"/>
      <w:r>
        <w:rPr>
          <w:rStyle w:val="2"/>
          <w:color w:val="000000"/>
          <w:sz w:val="24"/>
          <w:szCs w:val="24"/>
        </w:rPr>
        <w:t>вула-ма-р-ăм-ăр</w:t>
      </w:r>
      <w:proofErr w:type="spellEnd"/>
      <w:r>
        <w:rPr>
          <w:rStyle w:val="2"/>
          <w:color w:val="000000"/>
          <w:sz w:val="24"/>
          <w:szCs w:val="24"/>
        </w:rPr>
        <w:t xml:space="preserve"> (мы не читали)</w:t>
      </w:r>
    </w:p>
    <w:p w:rsidR="00F95B10" w:rsidRDefault="00F95B10" w:rsidP="00F95B10">
      <w:pPr>
        <w:pStyle w:val="20"/>
        <w:shd w:val="clear" w:color="auto" w:fill="auto"/>
        <w:spacing w:before="0" w:after="19" w:line="240" w:lineRule="auto"/>
        <w:rPr>
          <w:rStyle w:val="2"/>
          <w:color w:val="000000"/>
          <w:sz w:val="24"/>
          <w:szCs w:val="24"/>
        </w:rPr>
      </w:pPr>
      <w:r>
        <w:rPr>
          <w:rStyle w:val="2"/>
          <w:color w:val="000000"/>
          <w:sz w:val="24"/>
          <w:szCs w:val="24"/>
        </w:rPr>
        <w:t xml:space="preserve">        </w:t>
      </w:r>
      <w:proofErr w:type="spellStart"/>
      <w:r>
        <w:rPr>
          <w:rStyle w:val="2"/>
          <w:color w:val="000000"/>
          <w:sz w:val="24"/>
          <w:szCs w:val="24"/>
        </w:rPr>
        <w:t>итле-ме-</w:t>
      </w:r>
      <w:proofErr w:type="gramStart"/>
      <w:r>
        <w:rPr>
          <w:rStyle w:val="2"/>
          <w:color w:val="000000"/>
          <w:sz w:val="24"/>
          <w:szCs w:val="24"/>
        </w:rPr>
        <w:t>р-</w:t>
      </w:r>
      <w:proofErr w:type="gramEnd"/>
      <w:r>
        <w:rPr>
          <w:rStyle w:val="2"/>
          <w:color w:val="000000"/>
          <w:sz w:val="24"/>
          <w:szCs w:val="24"/>
        </w:rPr>
        <w:t>ĕм</w:t>
      </w:r>
      <w:proofErr w:type="spellEnd"/>
      <w:r>
        <w:rPr>
          <w:rStyle w:val="2"/>
          <w:color w:val="000000"/>
          <w:sz w:val="24"/>
          <w:szCs w:val="24"/>
        </w:rPr>
        <w:t xml:space="preserve"> (я не слушал)       </w:t>
      </w:r>
      <w:proofErr w:type="spellStart"/>
      <w:r>
        <w:rPr>
          <w:rStyle w:val="2"/>
          <w:color w:val="000000"/>
          <w:sz w:val="24"/>
          <w:szCs w:val="24"/>
        </w:rPr>
        <w:t>итле-ме-р-ĕм-ĕр</w:t>
      </w:r>
      <w:proofErr w:type="spellEnd"/>
      <w:r>
        <w:rPr>
          <w:rStyle w:val="2"/>
          <w:color w:val="000000"/>
          <w:sz w:val="24"/>
          <w:szCs w:val="24"/>
        </w:rPr>
        <w:t xml:space="preserve"> ( мы не слушали)</w:t>
      </w:r>
    </w:p>
    <w:p w:rsidR="00F95B10" w:rsidRDefault="00F95B10" w:rsidP="00F95B10">
      <w:pPr>
        <w:pStyle w:val="20"/>
        <w:shd w:val="clear" w:color="auto" w:fill="auto"/>
        <w:spacing w:before="0" w:after="19" w:line="240" w:lineRule="auto"/>
        <w:rPr>
          <w:rStyle w:val="2"/>
          <w:color w:val="000000"/>
          <w:sz w:val="24"/>
          <w:szCs w:val="24"/>
        </w:rPr>
      </w:pPr>
      <w:r>
        <w:rPr>
          <w:rStyle w:val="2"/>
          <w:color w:val="000000"/>
          <w:sz w:val="24"/>
          <w:szCs w:val="24"/>
        </w:rPr>
        <w:t xml:space="preserve">2 л.  </w:t>
      </w:r>
      <w:proofErr w:type="spellStart"/>
      <w:r>
        <w:rPr>
          <w:rStyle w:val="2"/>
          <w:color w:val="000000"/>
          <w:sz w:val="24"/>
          <w:szCs w:val="24"/>
        </w:rPr>
        <w:t>вула-ма-</w:t>
      </w:r>
      <w:proofErr w:type="gramStart"/>
      <w:r>
        <w:rPr>
          <w:rStyle w:val="2"/>
          <w:color w:val="000000"/>
          <w:sz w:val="24"/>
          <w:szCs w:val="24"/>
        </w:rPr>
        <w:t>р-</w:t>
      </w:r>
      <w:proofErr w:type="gramEnd"/>
      <w:r>
        <w:rPr>
          <w:rStyle w:val="2"/>
          <w:color w:val="000000"/>
          <w:sz w:val="24"/>
          <w:szCs w:val="24"/>
        </w:rPr>
        <w:t>ăн</w:t>
      </w:r>
      <w:proofErr w:type="spellEnd"/>
      <w:r>
        <w:rPr>
          <w:rStyle w:val="2"/>
          <w:color w:val="000000"/>
          <w:sz w:val="24"/>
          <w:szCs w:val="24"/>
        </w:rPr>
        <w:t xml:space="preserve"> (ты не читал)        </w:t>
      </w:r>
      <w:proofErr w:type="spellStart"/>
      <w:r>
        <w:rPr>
          <w:rStyle w:val="2"/>
          <w:color w:val="000000"/>
          <w:sz w:val="24"/>
          <w:szCs w:val="24"/>
        </w:rPr>
        <w:t>вула-ма-р-ăр</w:t>
      </w:r>
      <w:proofErr w:type="spellEnd"/>
      <w:r>
        <w:rPr>
          <w:rStyle w:val="2"/>
          <w:color w:val="000000"/>
          <w:sz w:val="24"/>
          <w:szCs w:val="24"/>
        </w:rPr>
        <w:t xml:space="preserve"> (вы не читали)</w:t>
      </w:r>
    </w:p>
    <w:p w:rsidR="00F95B10" w:rsidRDefault="00F95B10" w:rsidP="00F95B10">
      <w:pPr>
        <w:pStyle w:val="20"/>
        <w:shd w:val="clear" w:color="auto" w:fill="auto"/>
        <w:spacing w:before="0" w:after="19" w:line="240" w:lineRule="auto"/>
        <w:rPr>
          <w:rStyle w:val="2"/>
          <w:color w:val="000000"/>
          <w:sz w:val="24"/>
          <w:szCs w:val="24"/>
        </w:rPr>
      </w:pPr>
      <w:r>
        <w:rPr>
          <w:rStyle w:val="2"/>
          <w:color w:val="000000"/>
          <w:sz w:val="24"/>
          <w:szCs w:val="24"/>
        </w:rPr>
        <w:t xml:space="preserve">        </w:t>
      </w:r>
      <w:proofErr w:type="spellStart"/>
      <w:r>
        <w:rPr>
          <w:rStyle w:val="2"/>
          <w:color w:val="000000"/>
          <w:sz w:val="24"/>
          <w:szCs w:val="24"/>
        </w:rPr>
        <w:t>итле-ме-</w:t>
      </w:r>
      <w:proofErr w:type="gramStart"/>
      <w:r>
        <w:rPr>
          <w:rStyle w:val="2"/>
          <w:color w:val="000000"/>
          <w:sz w:val="24"/>
          <w:szCs w:val="24"/>
        </w:rPr>
        <w:t>р-</w:t>
      </w:r>
      <w:proofErr w:type="gramEnd"/>
      <w:r>
        <w:rPr>
          <w:rStyle w:val="2"/>
          <w:color w:val="000000"/>
          <w:sz w:val="24"/>
          <w:szCs w:val="24"/>
        </w:rPr>
        <w:t>ĕн</w:t>
      </w:r>
      <w:proofErr w:type="spellEnd"/>
      <w:r>
        <w:rPr>
          <w:rStyle w:val="2"/>
          <w:color w:val="000000"/>
          <w:sz w:val="24"/>
          <w:szCs w:val="24"/>
        </w:rPr>
        <w:t xml:space="preserve"> (ты не слушал)     </w:t>
      </w:r>
      <w:proofErr w:type="spellStart"/>
      <w:r>
        <w:rPr>
          <w:rStyle w:val="2"/>
          <w:color w:val="000000"/>
          <w:sz w:val="24"/>
          <w:szCs w:val="24"/>
        </w:rPr>
        <w:t>итле-ме-р-ĕр</w:t>
      </w:r>
      <w:proofErr w:type="spellEnd"/>
      <w:r>
        <w:rPr>
          <w:rStyle w:val="2"/>
          <w:color w:val="000000"/>
          <w:sz w:val="24"/>
          <w:szCs w:val="24"/>
        </w:rPr>
        <w:t xml:space="preserve"> (вы не читали)</w:t>
      </w:r>
    </w:p>
    <w:p w:rsidR="00F95B10" w:rsidRDefault="00F95B10" w:rsidP="00F95B10">
      <w:pPr>
        <w:pStyle w:val="20"/>
        <w:shd w:val="clear" w:color="auto" w:fill="auto"/>
        <w:spacing w:before="0" w:after="19" w:line="240" w:lineRule="auto"/>
        <w:rPr>
          <w:rStyle w:val="2"/>
          <w:color w:val="000000"/>
          <w:sz w:val="24"/>
          <w:szCs w:val="24"/>
        </w:rPr>
      </w:pPr>
      <w:r>
        <w:rPr>
          <w:rStyle w:val="2"/>
          <w:color w:val="000000"/>
          <w:sz w:val="24"/>
          <w:szCs w:val="24"/>
        </w:rPr>
        <w:t xml:space="preserve">3 л.  </w:t>
      </w:r>
      <w:proofErr w:type="spellStart"/>
      <w:r>
        <w:rPr>
          <w:rStyle w:val="2"/>
          <w:color w:val="000000"/>
          <w:sz w:val="24"/>
          <w:szCs w:val="24"/>
        </w:rPr>
        <w:t>вула-ма-</w:t>
      </w:r>
      <w:proofErr w:type="gramStart"/>
      <w:r>
        <w:rPr>
          <w:rStyle w:val="2"/>
          <w:color w:val="000000"/>
          <w:sz w:val="24"/>
          <w:szCs w:val="24"/>
        </w:rPr>
        <w:t>р-</w:t>
      </w:r>
      <w:proofErr w:type="gramEnd"/>
      <w:r>
        <w:rPr>
          <w:rStyle w:val="2"/>
          <w:color w:val="000000"/>
          <w:sz w:val="24"/>
          <w:szCs w:val="24"/>
        </w:rPr>
        <w:t>ĕ</w:t>
      </w:r>
      <w:proofErr w:type="spellEnd"/>
      <w:r>
        <w:rPr>
          <w:rStyle w:val="2"/>
          <w:color w:val="000000"/>
          <w:sz w:val="24"/>
          <w:szCs w:val="24"/>
        </w:rPr>
        <w:t xml:space="preserve"> (он не читал)           </w:t>
      </w:r>
      <w:proofErr w:type="spellStart"/>
      <w:r>
        <w:rPr>
          <w:rStyle w:val="2"/>
          <w:color w:val="000000"/>
          <w:sz w:val="24"/>
          <w:szCs w:val="24"/>
        </w:rPr>
        <w:t>вула-ма-р-ĕ-ç</w:t>
      </w:r>
      <w:proofErr w:type="spellEnd"/>
      <w:r>
        <w:rPr>
          <w:rStyle w:val="2"/>
          <w:color w:val="000000"/>
          <w:sz w:val="24"/>
          <w:szCs w:val="24"/>
        </w:rPr>
        <w:t xml:space="preserve"> (они не читали)</w:t>
      </w:r>
    </w:p>
    <w:p w:rsidR="00F95B10" w:rsidRDefault="00F95B10" w:rsidP="00F95B10">
      <w:pPr>
        <w:pStyle w:val="20"/>
        <w:shd w:val="clear" w:color="auto" w:fill="auto"/>
        <w:spacing w:before="0" w:after="19" w:line="240" w:lineRule="auto"/>
        <w:rPr>
          <w:rStyle w:val="2"/>
          <w:color w:val="000000"/>
          <w:sz w:val="24"/>
          <w:szCs w:val="24"/>
        </w:rPr>
      </w:pPr>
      <w:r>
        <w:rPr>
          <w:rStyle w:val="2"/>
          <w:color w:val="000000"/>
          <w:sz w:val="24"/>
          <w:szCs w:val="24"/>
        </w:rPr>
        <w:t xml:space="preserve">        </w:t>
      </w:r>
      <w:proofErr w:type="spellStart"/>
      <w:r>
        <w:rPr>
          <w:rStyle w:val="2"/>
          <w:color w:val="000000"/>
          <w:sz w:val="24"/>
          <w:szCs w:val="24"/>
        </w:rPr>
        <w:t>итле-ме-</w:t>
      </w:r>
      <w:proofErr w:type="gramStart"/>
      <w:r>
        <w:rPr>
          <w:rStyle w:val="2"/>
          <w:color w:val="000000"/>
          <w:sz w:val="24"/>
          <w:szCs w:val="24"/>
        </w:rPr>
        <w:t>р-</w:t>
      </w:r>
      <w:proofErr w:type="gramEnd"/>
      <w:r>
        <w:rPr>
          <w:rStyle w:val="2"/>
          <w:color w:val="000000"/>
          <w:sz w:val="24"/>
          <w:szCs w:val="24"/>
        </w:rPr>
        <w:t>ĕ</w:t>
      </w:r>
      <w:proofErr w:type="spellEnd"/>
      <w:r>
        <w:rPr>
          <w:rStyle w:val="2"/>
          <w:color w:val="000000"/>
          <w:sz w:val="24"/>
          <w:szCs w:val="24"/>
        </w:rPr>
        <w:t xml:space="preserve"> (он не слушал)       </w:t>
      </w:r>
      <w:proofErr w:type="spellStart"/>
      <w:r>
        <w:rPr>
          <w:rStyle w:val="2"/>
          <w:color w:val="000000"/>
          <w:sz w:val="24"/>
          <w:szCs w:val="24"/>
        </w:rPr>
        <w:t>итле-ме-р-ĕ-ç</w:t>
      </w:r>
      <w:proofErr w:type="spellEnd"/>
      <w:r>
        <w:rPr>
          <w:rStyle w:val="2"/>
          <w:color w:val="000000"/>
          <w:sz w:val="24"/>
          <w:szCs w:val="24"/>
        </w:rPr>
        <w:t xml:space="preserve"> (они не слушали)</w:t>
      </w:r>
    </w:p>
    <w:p w:rsidR="00F95B10" w:rsidRDefault="00F95B10" w:rsidP="00F95B10">
      <w:pPr>
        <w:pStyle w:val="20"/>
        <w:shd w:val="clear" w:color="auto" w:fill="auto"/>
        <w:spacing w:before="0" w:after="19" w:line="240" w:lineRule="auto"/>
        <w:rPr>
          <w:rStyle w:val="2"/>
          <w:color w:val="000000"/>
          <w:sz w:val="24"/>
          <w:szCs w:val="24"/>
        </w:rPr>
      </w:pPr>
    </w:p>
    <w:p w:rsidR="00F95B10" w:rsidRPr="00344579" w:rsidRDefault="00F95B10" w:rsidP="00F95B10">
      <w:pPr>
        <w:pStyle w:val="20"/>
        <w:shd w:val="clear" w:color="auto" w:fill="auto"/>
        <w:spacing w:before="0" w:after="0" w:line="240" w:lineRule="auto"/>
        <w:ind w:right="140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      Если основа глагола оканчивается на согласные  </w:t>
      </w:r>
      <w:r w:rsidRPr="004D1C1B">
        <w:rPr>
          <w:b/>
          <w:i w:val="0"/>
          <w:sz w:val="24"/>
          <w:szCs w:val="24"/>
        </w:rPr>
        <w:t xml:space="preserve">л, </w:t>
      </w:r>
      <w:proofErr w:type="spellStart"/>
      <w:r w:rsidRPr="004D1C1B">
        <w:rPr>
          <w:b/>
          <w:i w:val="0"/>
          <w:sz w:val="24"/>
          <w:szCs w:val="24"/>
        </w:rPr>
        <w:t>н</w:t>
      </w:r>
      <w:proofErr w:type="spellEnd"/>
      <w:r w:rsidRPr="004D1C1B">
        <w:rPr>
          <w:b/>
          <w:i w:val="0"/>
          <w:sz w:val="24"/>
          <w:szCs w:val="24"/>
        </w:rPr>
        <w:t xml:space="preserve">, </w:t>
      </w:r>
      <w:proofErr w:type="spellStart"/>
      <w:proofErr w:type="gramStart"/>
      <w:r w:rsidRPr="004D1C1B">
        <w:rPr>
          <w:b/>
          <w:i w:val="0"/>
          <w:sz w:val="24"/>
          <w:szCs w:val="24"/>
        </w:rPr>
        <w:t>р</w:t>
      </w:r>
      <w:proofErr w:type="spellEnd"/>
      <w:proofErr w:type="gramEnd"/>
      <w:r>
        <w:rPr>
          <w:b/>
          <w:i w:val="0"/>
          <w:sz w:val="24"/>
          <w:szCs w:val="24"/>
        </w:rPr>
        <w:t xml:space="preserve">, </w:t>
      </w:r>
      <w:r>
        <w:rPr>
          <w:i w:val="0"/>
          <w:sz w:val="24"/>
          <w:szCs w:val="24"/>
        </w:rPr>
        <w:t>то в прошедшем очевидном времени к ним прибавляется аффикс -</w:t>
      </w:r>
      <w:r w:rsidRPr="004D1C1B">
        <w:rPr>
          <w:b/>
          <w:i w:val="0"/>
          <w:sz w:val="24"/>
          <w:szCs w:val="24"/>
        </w:rPr>
        <w:t>т</w:t>
      </w:r>
      <w:r>
        <w:rPr>
          <w:b/>
          <w:i w:val="0"/>
          <w:sz w:val="24"/>
          <w:szCs w:val="24"/>
        </w:rPr>
        <w:t xml:space="preserve">: </w:t>
      </w:r>
      <w:proofErr w:type="spellStart"/>
      <w:r w:rsidRPr="004D1C1B">
        <w:rPr>
          <w:sz w:val="24"/>
          <w:szCs w:val="24"/>
        </w:rPr>
        <w:t>çыр-т-ăм</w:t>
      </w:r>
      <w:proofErr w:type="spellEnd"/>
      <w:r w:rsidRPr="004D1C1B">
        <w:rPr>
          <w:sz w:val="24"/>
          <w:szCs w:val="24"/>
        </w:rPr>
        <w:t xml:space="preserve">, </w:t>
      </w:r>
      <w:proofErr w:type="spellStart"/>
      <w:r w:rsidRPr="004D1C1B">
        <w:rPr>
          <w:sz w:val="24"/>
          <w:szCs w:val="24"/>
        </w:rPr>
        <w:t>çыр-т-ăн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лар-т-ăм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лар-т-ăн</w:t>
      </w:r>
      <w:proofErr w:type="spellEnd"/>
      <w:r>
        <w:rPr>
          <w:sz w:val="24"/>
          <w:szCs w:val="24"/>
        </w:rPr>
        <w:t>.</w:t>
      </w:r>
      <w:r w:rsidRPr="00344579">
        <w:rPr>
          <w:i w:val="0"/>
          <w:sz w:val="24"/>
          <w:szCs w:val="24"/>
        </w:rPr>
        <w:t xml:space="preserve"> </w:t>
      </w:r>
      <w:r w:rsidRPr="004D1C1B">
        <w:rPr>
          <w:i w:val="0"/>
          <w:sz w:val="24"/>
          <w:szCs w:val="24"/>
        </w:rPr>
        <w:t>В третьем лице аффикс времени</w:t>
      </w:r>
      <w:r>
        <w:rPr>
          <w:b/>
          <w:i w:val="0"/>
          <w:sz w:val="24"/>
          <w:szCs w:val="24"/>
        </w:rPr>
        <w:t xml:space="preserve"> -т </w:t>
      </w:r>
      <w:r w:rsidRPr="004D1C1B">
        <w:rPr>
          <w:i w:val="0"/>
          <w:sz w:val="24"/>
          <w:szCs w:val="24"/>
        </w:rPr>
        <w:t>чередуется с</w:t>
      </w:r>
      <w:r>
        <w:rPr>
          <w:b/>
          <w:i w:val="0"/>
          <w:sz w:val="24"/>
          <w:szCs w:val="24"/>
        </w:rPr>
        <w:t xml:space="preserve">  -ч: </w:t>
      </w:r>
      <w:proofErr w:type="spellStart"/>
      <w:r>
        <w:rPr>
          <w:i w:val="0"/>
          <w:sz w:val="24"/>
          <w:szCs w:val="24"/>
        </w:rPr>
        <w:t>çыр-ч-ĕ</w:t>
      </w:r>
      <w:proofErr w:type="spellEnd"/>
      <w:r>
        <w:rPr>
          <w:i w:val="0"/>
          <w:sz w:val="24"/>
          <w:szCs w:val="24"/>
        </w:rPr>
        <w:t xml:space="preserve">, </w:t>
      </w:r>
      <w:proofErr w:type="spellStart"/>
      <w:r w:rsidRPr="004D1C1B">
        <w:rPr>
          <w:sz w:val="24"/>
          <w:szCs w:val="24"/>
        </w:rPr>
        <w:t>лар-ч-ĕ</w:t>
      </w:r>
      <w:proofErr w:type="spellEnd"/>
      <w:r w:rsidRPr="004D1C1B">
        <w:rPr>
          <w:sz w:val="24"/>
          <w:szCs w:val="24"/>
        </w:rPr>
        <w:t>.</w:t>
      </w:r>
    </w:p>
    <w:p w:rsidR="00F95B10" w:rsidRDefault="00F95B10" w:rsidP="00F95B10">
      <w:pPr>
        <w:pStyle w:val="20"/>
        <w:shd w:val="clear" w:color="auto" w:fill="auto"/>
        <w:spacing w:before="0" w:after="19" w:line="240" w:lineRule="auto"/>
        <w:rPr>
          <w:sz w:val="24"/>
          <w:szCs w:val="24"/>
        </w:rPr>
      </w:pPr>
      <w:r>
        <w:rPr>
          <w:i w:val="0"/>
          <w:sz w:val="24"/>
          <w:szCs w:val="24"/>
        </w:rPr>
        <w:t xml:space="preserve">При всех остальных согласных  и гласных  аффикс </w:t>
      </w:r>
      <w:proofErr w:type="gramStart"/>
      <w:r>
        <w:rPr>
          <w:b/>
          <w:i w:val="0"/>
          <w:sz w:val="24"/>
          <w:szCs w:val="24"/>
        </w:rPr>
        <w:t>-</w:t>
      </w:r>
      <w:proofErr w:type="spellStart"/>
      <w:r w:rsidRPr="00344579">
        <w:rPr>
          <w:b/>
          <w:i w:val="0"/>
          <w:sz w:val="24"/>
          <w:szCs w:val="24"/>
        </w:rPr>
        <w:t>р</w:t>
      </w:r>
      <w:proofErr w:type="spellEnd"/>
      <w:proofErr w:type="gramEnd"/>
      <w:r>
        <w:rPr>
          <w:i w:val="0"/>
          <w:sz w:val="24"/>
          <w:szCs w:val="24"/>
        </w:rPr>
        <w:t xml:space="preserve">: </w:t>
      </w:r>
      <w:proofErr w:type="spellStart"/>
      <w:r w:rsidRPr="00344579">
        <w:rPr>
          <w:sz w:val="24"/>
          <w:szCs w:val="24"/>
        </w:rPr>
        <w:t>вула-р-ăм</w:t>
      </w:r>
      <w:proofErr w:type="spellEnd"/>
      <w:r w:rsidRPr="00344579">
        <w:rPr>
          <w:sz w:val="24"/>
          <w:szCs w:val="24"/>
        </w:rPr>
        <w:t xml:space="preserve">, </w:t>
      </w:r>
      <w:proofErr w:type="spellStart"/>
      <w:r w:rsidRPr="00344579">
        <w:rPr>
          <w:sz w:val="24"/>
          <w:szCs w:val="24"/>
        </w:rPr>
        <w:t>вула-р-ăн</w:t>
      </w:r>
      <w:proofErr w:type="spellEnd"/>
      <w:r w:rsidRPr="00344579">
        <w:rPr>
          <w:sz w:val="24"/>
          <w:szCs w:val="24"/>
        </w:rPr>
        <w:t xml:space="preserve">, </w:t>
      </w:r>
      <w:proofErr w:type="spellStart"/>
      <w:r w:rsidRPr="00344579">
        <w:rPr>
          <w:sz w:val="24"/>
          <w:szCs w:val="24"/>
        </w:rPr>
        <w:t>вула-р-ĕ</w:t>
      </w:r>
      <w:proofErr w:type="spellEnd"/>
      <w:r w:rsidRPr="00344579">
        <w:rPr>
          <w:sz w:val="24"/>
          <w:szCs w:val="24"/>
        </w:rPr>
        <w:t xml:space="preserve">, </w:t>
      </w:r>
      <w:proofErr w:type="spellStart"/>
      <w:r w:rsidRPr="00344579">
        <w:rPr>
          <w:sz w:val="24"/>
          <w:szCs w:val="24"/>
        </w:rPr>
        <w:t>кай-р-ăм</w:t>
      </w:r>
      <w:proofErr w:type="spellEnd"/>
      <w:r w:rsidRPr="00344579">
        <w:rPr>
          <w:sz w:val="24"/>
          <w:szCs w:val="24"/>
        </w:rPr>
        <w:t xml:space="preserve">, </w:t>
      </w:r>
      <w:proofErr w:type="spellStart"/>
      <w:r w:rsidRPr="00344579">
        <w:rPr>
          <w:sz w:val="24"/>
          <w:szCs w:val="24"/>
        </w:rPr>
        <w:t>кай-р-ăн</w:t>
      </w:r>
      <w:proofErr w:type="spellEnd"/>
      <w:r w:rsidRPr="00344579">
        <w:rPr>
          <w:sz w:val="24"/>
          <w:szCs w:val="24"/>
        </w:rPr>
        <w:t xml:space="preserve">, </w:t>
      </w:r>
      <w:proofErr w:type="spellStart"/>
      <w:r w:rsidRPr="00344579">
        <w:rPr>
          <w:sz w:val="24"/>
          <w:szCs w:val="24"/>
        </w:rPr>
        <w:t>кай-р-ĕ</w:t>
      </w:r>
      <w:proofErr w:type="spellEnd"/>
      <w:r w:rsidRPr="00344579">
        <w:rPr>
          <w:sz w:val="24"/>
          <w:szCs w:val="24"/>
        </w:rPr>
        <w:t>.</w:t>
      </w:r>
    </w:p>
    <w:p w:rsidR="00F95B10" w:rsidRPr="00344579" w:rsidRDefault="00F95B10" w:rsidP="00F95B10">
      <w:pPr>
        <w:pStyle w:val="20"/>
        <w:shd w:val="clear" w:color="auto" w:fill="auto"/>
        <w:spacing w:before="0" w:after="19" w:line="240" w:lineRule="auto"/>
        <w:rPr>
          <w:sz w:val="24"/>
          <w:szCs w:val="24"/>
        </w:rPr>
      </w:pPr>
      <w:r>
        <w:rPr>
          <w:i w:val="0"/>
          <w:sz w:val="24"/>
          <w:szCs w:val="24"/>
        </w:rPr>
        <w:t xml:space="preserve">В отрицательной форме  - только аффикс </w:t>
      </w:r>
      <w:proofErr w:type="gramStart"/>
      <w:r w:rsidRPr="00344579">
        <w:rPr>
          <w:b/>
          <w:i w:val="0"/>
          <w:sz w:val="24"/>
          <w:szCs w:val="24"/>
        </w:rPr>
        <w:t>-</w:t>
      </w:r>
      <w:proofErr w:type="spellStart"/>
      <w:r w:rsidRPr="00344579">
        <w:rPr>
          <w:b/>
          <w:i w:val="0"/>
          <w:sz w:val="24"/>
          <w:szCs w:val="24"/>
        </w:rPr>
        <w:t>р</w:t>
      </w:r>
      <w:proofErr w:type="spellEnd"/>
      <w:proofErr w:type="gramEnd"/>
      <w:r>
        <w:rPr>
          <w:i w:val="0"/>
          <w:sz w:val="24"/>
          <w:szCs w:val="24"/>
        </w:rPr>
        <w:t xml:space="preserve">: </w:t>
      </w:r>
      <w:proofErr w:type="spellStart"/>
      <w:r w:rsidRPr="00344579">
        <w:rPr>
          <w:sz w:val="24"/>
          <w:szCs w:val="24"/>
        </w:rPr>
        <w:t>вула-ма-р-ăм</w:t>
      </w:r>
      <w:proofErr w:type="spellEnd"/>
      <w:r w:rsidRPr="00344579">
        <w:rPr>
          <w:sz w:val="24"/>
          <w:szCs w:val="24"/>
        </w:rPr>
        <w:t xml:space="preserve">, </w:t>
      </w:r>
      <w:proofErr w:type="spellStart"/>
      <w:r w:rsidRPr="00344579">
        <w:rPr>
          <w:sz w:val="24"/>
          <w:szCs w:val="24"/>
        </w:rPr>
        <w:t>вула-ма-р-ăн</w:t>
      </w:r>
      <w:proofErr w:type="spellEnd"/>
      <w:r w:rsidRPr="00344579">
        <w:rPr>
          <w:sz w:val="24"/>
          <w:szCs w:val="24"/>
        </w:rPr>
        <w:t xml:space="preserve">, </w:t>
      </w:r>
      <w:proofErr w:type="spellStart"/>
      <w:r w:rsidRPr="00344579">
        <w:rPr>
          <w:sz w:val="24"/>
          <w:szCs w:val="24"/>
        </w:rPr>
        <w:t>вула-ма-р-ĕ</w:t>
      </w:r>
      <w:proofErr w:type="spellEnd"/>
      <w:r w:rsidRPr="00344579">
        <w:rPr>
          <w:sz w:val="24"/>
          <w:szCs w:val="24"/>
        </w:rPr>
        <w:t xml:space="preserve">, </w:t>
      </w:r>
      <w:proofErr w:type="spellStart"/>
      <w:r w:rsidRPr="00344579">
        <w:rPr>
          <w:sz w:val="24"/>
          <w:szCs w:val="24"/>
        </w:rPr>
        <w:t>çыр-ма-р-ăм</w:t>
      </w:r>
      <w:proofErr w:type="spellEnd"/>
      <w:r w:rsidRPr="00344579">
        <w:rPr>
          <w:sz w:val="24"/>
          <w:szCs w:val="24"/>
        </w:rPr>
        <w:t xml:space="preserve">, </w:t>
      </w:r>
      <w:proofErr w:type="spellStart"/>
      <w:r w:rsidRPr="00344579">
        <w:rPr>
          <w:sz w:val="24"/>
          <w:szCs w:val="24"/>
        </w:rPr>
        <w:t>çыр-ма-р-ăн</w:t>
      </w:r>
      <w:proofErr w:type="spellEnd"/>
      <w:r w:rsidRPr="00344579">
        <w:rPr>
          <w:sz w:val="24"/>
          <w:szCs w:val="24"/>
        </w:rPr>
        <w:t xml:space="preserve">, </w:t>
      </w:r>
      <w:proofErr w:type="spellStart"/>
      <w:r w:rsidRPr="00344579">
        <w:rPr>
          <w:sz w:val="24"/>
          <w:szCs w:val="24"/>
        </w:rPr>
        <w:t>çыр-ма-рĕ</w:t>
      </w:r>
      <w:proofErr w:type="spellEnd"/>
      <w:r w:rsidRPr="00344579">
        <w:rPr>
          <w:sz w:val="24"/>
          <w:szCs w:val="24"/>
        </w:rPr>
        <w:t>.</w:t>
      </w:r>
    </w:p>
    <w:p w:rsidR="00F95B10" w:rsidRDefault="00F95B10" w:rsidP="00F95B10">
      <w:pPr>
        <w:pStyle w:val="20"/>
        <w:shd w:val="clear" w:color="auto" w:fill="auto"/>
        <w:spacing w:before="0" w:after="0" w:line="240" w:lineRule="auto"/>
        <w:ind w:right="140"/>
        <w:rPr>
          <w:rStyle w:val="2"/>
          <w:i/>
          <w:color w:val="000000"/>
          <w:sz w:val="24"/>
          <w:szCs w:val="24"/>
        </w:rPr>
      </w:pPr>
      <w:r w:rsidRPr="00344579">
        <w:rPr>
          <w:rStyle w:val="2"/>
          <w:i/>
          <w:color w:val="000000"/>
          <w:sz w:val="24"/>
          <w:szCs w:val="24"/>
        </w:rPr>
        <w:t xml:space="preserve">  </w:t>
      </w:r>
    </w:p>
    <w:p w:rsidR="00F95B10" w:rsidRDefault="00F95B10" w:rsidP="00F95B10">
      <w:pPr>
        <w:pStyle w:val="20"/>
        <w:shd w:val="clear" w:color="auto" w:fill="auto"/>
        <w:spacing w:before="0" w:after="0" w:line="240" w:lineRule="auto"/>
        <w:ind w:right="140"/>
        <w:rPr>
          <w:rStyle w:val="2"/>
          <w:i/>
          <w:color w:val="000000"/>
          <w:sz w:val="24"/>
          <w:szCs w:val="24"/>
        </w:rPr>
      </w:pPr>
    </w:p>
    <w:p w:rsidR="00F95B10" w:rsidRDefault="00F95B10" w:rsidP="00F95B10">
      <w:pPr>
        <w:pStyle w:val="20"/>
        <w:shd w:val="clear" w:color="auto" w:fill="auto"/>
        <w:spacing w:before="0" w:after="0" w:line="240" w:lineRule="auto"/>
        <w:ind w:right="140"/>
        <w:rPr>
          <w:b/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                       </w:t>
      </w:r>
      <w:r w:rsidRPr="000B2D0B">
        <w:rPr>
          <w:b/>
          <w:i w:val="0"/>
          <w:sz w:val="24"/>
          <w:szCs w:val="24"/>
        </w:rPr>
        <w:t>ПРОШЕДШЕЕ  НЕОЧЕВИДНОЕ  ВРЕМЯ</w:t>
      </w:r>
    </w:p>
    <w:p w:rsidR="00F95B10" w:rsidRDefault="00F95B10" w:rsidP="00F95B10">
      <w:pPr>
        <w:pStyle w:val="20"/>
        <w:shd w:val="clear" w:color="auto" w:fill="auto"/>
        <w:spacing w:before="0" w:after="0" w:line="240" w:lineRule="auto"/>
        <w:ind w:right="140"/>
        <w:rPr>
          <w:b/>
          <w:i w:val="0"/>
          <w:sz w:val="24"/>
          <w:szCs w:val="24"/>
        </w:rPr>
      </w:pPr>
    </w:p>
    <w:p w:rsidR="00F95B10" w:rsidRDefault="00F95B10" w:rsidP="00F95B10">
      <w:pPr>
        <w:pStyle w:val="20"/>
        <w:shd w:val="clear" w:color="auto" w:fill="auto"/>
        <w:spacing w:before="0" w:after="0" w:line="240" w:lineRule="auto"/>
        <w:ind w:right="140"/>
        <w:rPr>
          <w:i w:val="0"/>
          <w:sz w:val="24"/>
          <w:szCs w:val="24"/>
        </w:rPr>
      </w:pPr>
      <w:r w:rsidRPr="000B2D0B">
        <w:rPr>
          <w:i w:val="0"/>
          <w:sz w:val="24"/>
          <w:szCs w:val="24"/>
        </w:rPr>
        <w:t xml:space="preserve">      Прошедшее неочевидное время означается причастием прошедшего времени, которое не изменяется ни по лицам, ни по числам.</w:t>
      </w:r>
    </w:p>
    <w:p w:rsidR="00F95B10" w:rsidRDefault="00F95B10" w:rsidP="00F95B10">
      <w:pPr>
        <w:pStyle w:val="20"/>
        <w:shd w:val="clear" w:color="auto" w:fill="auto"/>
        <w:spacing w:before="0" w:after="0" w:line="240" w:lineRule="auto"/>
        <w:ind w:right="140"/>
        <w:rPr>
          <w:i w:val="0"/>
          <w:sz w:val="24"/>
          <w:szCs w:val="24"/>
        </w:rPr>
      </w:pPr>
    </w:p>
    <w:p w:rsidR="00F95B10" w:rsidRPr="00032EEB" w:rsidRDefault="00F95B10" w:rsidP="00F95B10">
      <w:pPr>
        <w:pStyle w:val="a3"/>
        <w:shd w:val="clear" w:color="auto" w:fill="auto"/>
        <w:spacing w:before="0" w:after="69" w:line="240" w:lineRule="auto"/>
        <w:ind w:left="20" w:firstLine="300"/>
        <w:rPr>
          <w:sz w:val="24"/>
          <w:szCs w:val="24"/>
        </w:rPr>
      </w:pPr>
      <w:r>
        <w:rPr>
          <w:sz w:val="24"/>
          <w:szCs w:val="24"/>
        </w:rPr>
        <w:t xml:space="preserve">       Единственное число              Множественное число</w:t>
      </w:r>
    </w:p>
    <w:p w:rsidR="00F95B10" w:rsidRDefault="00F95B10" w:rsidP="00F95B10">
      <w:pPr>
        <w:pStyle w:val="20"/>
        <w:shd w:val="clear" w:color="auto" w:fill="auto"/>
        <w:spacing w:before="0" w:after="0" w:line="240" w:lineRule="auto"/>
        <w:ind w:right="140"/>
        <w:rPr>
          <w:i w:val="0"/>
          <w:sz w:val="24"/>
          <w:szCs w:val="24"/>
        </w:rPr>
      </w:pPr>
    </w:p>
    <w:p w:rsidR="00F95B10" w:rsidRDefault="00F95B10" w:rsidP="00F95B10">
      <w:pPr>
        <w:pStyle w:val="20"/>
        <w:shd w:val="clear" w:color="auto" w:fill="auto"/>
        <w:spacing w:before="0" w:after="0" w:line="240" w:lineRule="auto"/>
        <w:ind w:right="140"/>
        <w:rPr>
          <w:i w:val="0"/>
          <w:sz w:val="24"/>
          <w:szCs w:val="24"/>
        </w:rPr>
      </w:pPr>
    </w:p>
    <w:p w:rsidR="00F95B10" w:rsidRDefault="00F95B10" w:rsidP="00F95B10">
      <w:pPr>
        <w:pStyle w:val="50"/>
        <w:shd w:val="clear" w:color="auto" w:fill="auto"/>
        <w:spacing w:before="0" w:after="216" w:line="240" w:lineRule="auto"/>
        <w:jc w:val="left"/>
        <w:rPr>
          <w:rStyle w:val="2"/>
          <w:b w:val="0"/>
          <w:color w:val="000000"/>
          <w:sz w:val="24"/>
          <w:szCs w:val="24"/>
        </w:rPr>
      </w:pPr>
      <w:r>
        <w:rPr>
          <w:rStyle w:val="2"/>
          <w:b w:val="0"/>
          <w:color w:val="000000"/>
          <w:sz w:val="24"/>
          <w:szCs w:val="24"/>
        </w:rPr>
        <w:t xml:space="preserve">                                                 </w:t>
      </w:r>
      <w:r w:rsidRPr="002F1809">
        <w:rPr>
          <w:rStyle w:val="2"/>
          <w:b w:val="0"/>
          <w:color w:val="000000"/>
          <w:sz w:val="24"/>
          <w:szCs w:val="24"/>
        </w:rPr>
        <w:t>Утвердительная форма</w:t>
      </w:r>
    </w:p>
    <w:p w:rsidR="00F95B10" w:rsidRDefault="00F95B10" w:rsidP="00F95B10">
      <w:pPr>
        <w:pStyle w:val="50"/>
        <w:shd w:val="clear" w:color="auto" w:fill="auto"/>
        <w:spacing w:before="0" w:after="216" w:line="240" w:lineRule="auto"/>
        <w:jc w:val="left"/>
        <w:rPr>
          <w:rStyle w:val="2"/>
          <w:b w:val="0"/>
          <w:i w:val="0"/>
          <w:color w:val="000000"/>
          <w:sz w:val="24"/>
          <w:szCs w:val="24"/>
        </w:rPr>
      </w:pPr>
      <w:r>
        <w:rPr>
          <w:rStyle w:val="2"/>
          <w:b w:val="0"/>
          <w:i w:val="0"/>
          <w:color w:val="000000"/>
          <w:sz w:val="24"/>
          <w:szCs w:val="24"/>
        </w:rPr>
        <w:t xml:space="preserve">1 л. 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эпĕ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  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вуланă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,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итленĕ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                                   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эпир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вуланă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,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итленĕ</w:t>
      </w:r>
      <w:proofErr w:type="spellEnd"/>
    </w:p>
    <w:p w:rsidR="00F95B10" w:rsidRDefault="00F95B10" w:rsidP="00F95B10">
      <w:pPr>
        <w:pStyle w:val="50"/>
        <w:shd w:val="clear" w:color="auto" w:fill="auto"/>
        <w:spacing w:before="0" w:after="216" w:line="240" w:lineRule="auto"/>
        <w:jc w:val="left"/>
        <w:rPr>
          <w:rStyle w:val="2"/>
          <w:b w:val="0"/>
          <w:i w:val="0"/>
          <w:color w:val="000000"/>
          <w:sz w:val="24"/>
          <w:szCs w:val="24"/>
        </w:rPr>
      </w:pPr>
      <w:r>
        <w:rPr>
          <w:rStyle w:val="2"/>
          <w:b w:val="0"/>
          <w:i w:val="0"/>
          <w:color w:val="000000"/>
          <w:sz w:val="24"/>
          <w:szCs w:val="24"/>
        </w:rPr>
        <w:t xml:space="preserve">2 л. 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эсĕ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 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вуланă</w:t>
      </w:r>
      <w:proofErr w:type="spellEnd"/>
      <w:proofErr w:type="gramStart"/>
      <w:r>
        <w:rPr>
          <w:rStyle w:val="2"/>
          <w:b w:val="0"/>
          <w:i w:val="0"/>
          <w:color w:val="000000"/>
          <w:sz w:val="24"/>
          <w:szCs w:val="24"/>
        </w:rPr>
        <w:t xml:space="preserve"> ,</w:t>
      </w:r>
      <w:proofErr w:type="gramEnd"/>
      <w:r>
        <w:rPr>
          <w:rStyle w:val="2"/>
          <w:b w:val="0"/>
          <w:i w:val="0"/>
          <w:color w:val="000000"/>
          <w:sz w:val="24"/>
          <w:szCs w:val="24"/>
        </w:rPr>
        <w:t xml:space="preserve">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итленĕ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                                    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эсир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вуланă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,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итленĕ</w:t>
      </w:r>
      <w:proofErr w:type="spellEnd"/>
    </w:p>
    <w:p w:rsidR="00F95B10" w:rsidRPr="000B2D0B" w:rsidRDefault="00F95B10" w:rsidP="00F95B10">
      <w:pPr>
        <w:pStyle w:val="50"/>
        <w:shd w:val="clear" w:color="auto" w:fill="auto"/>
        <w:spacing w:before="0" w:after="216" w:line="240" w:lineRule="auto"/>
        <w:jc w:val="left"/>
        <w:rPr>
          <w:rStyle w:val="2"/>
          <w:b w:val="0"/>
          <w:bCs w:val="0"/>
          <w:i w:val="0"/>
          <w:iCs w:val="0"/>
          <w:color w:val="000000"/>
          <w:sz w:val="24"/>
          <w:szCs w:val="24"/>
        </w:rPr>
      </w:pPr>
      <w:r>
        <w:rPr>
          <w:rStyle w:val="2"/>
          <w:b w:val="0"/>
          <w:i w:val="0"/>
          <w:color w:val="000000"/>
          <w:sz w:val="24"/>
          <w:szCs w:val="24"/>
        </w:rPr>
        <w:t xml:space="preserve">3л. 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вăл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 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вуланă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,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итленĕ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                                       </w:t>
      </w:r>
      <w:proofErr w:type="spellStart"/>
      <w:proofErr w:type="gramStart"/>
      <w:r>
        <w:rPr>
          <w:rStyle w:val="2"/>
          <w:b w:val="0"/>
          <w:i w:val="0"/>
          <w:color w:val="000000"/>
          <w:sz w:val="24"/>
          <w:szCs w:val="24"/>
        </w:rPr>
        <w:t>в</w:t>
      </w:r>
      <w:proofErr w:type="gramEnd"/>
      <w:r>
        <w:rPr>
          <w:rStyle w:val="2"/>
          <w:b w:val="0"/>
          <w:i w:val="0"/>
          <w:color w:val="000000"/>
          <w:sz w:val="24"/>
          <w:szCs w:val="24"/>
        </w:rPr>
        <w:t>ĕсем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вуланă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,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итленĕ</w:t>
      </w:r>
      <w:proofErr w:type="spellEnd"/>
    </w:p>
    <w:p w:rsidR="00F95B10" w:rsidRDefault="00F95B10" w:rsidP="00F95B10">
      <w:pPr>
        <w:pStyle w:val="20"/>
        <w:shd w:val="clear" w:color="auto" w:fill="auto"/>
        <w:spacing w:before="0" w:after="19" w:line="240" w:lineRule="auto"/>
        <w:rPr>
          <w:rStyle w:val="2"/>
          <w:i/>
          <w:color w:val="000000"/>
          <w:sz w:val="24"/>
          <w:szCs w:val="24"/>
        </w:rPr>
      </w:pPr>
      <w:r>
        <w:rPr>
          <w:rStyle w:val="2"/>
          <w:color w:val="000000"/>
          <w:sz w:val="24"/>
          <w:szCs w:val="24"/>
        </w:rPr>
        <w:t xml:space="preserve">                                                </w:t>
      </w:r>
      <w:r w:rsidRPr="00486018">
        <w:rPr>
          <w:rStyle w:val="2"/>
          <w:i/>
          <w:color w:val="000000"/>
          <w:sz w:val="24"/>
          <w:szCs w:val="24"/>
        </w:rPr>
        <w:t>Отрицательная форма</w:t>
      </w:r>
    </w:p>
    <w:p w:rsidR="00F95B10" w:rsidRDefault="00F95B10" w:rsidP="00F95B10">
      <w:pPr>
        <w:pStyle w:val="20"/>
        <w:shd w:val="clear" w:color="auto" w:fill="auto"/>
        <w:spacing w:before="0" w:after="0" w:line="240" w:lineRule="auto"/>
        <w:ind w:right="140"/>
        <w:rPr>
          <w:i w:val="0"/>
          <w:sz w:val="24"/>
          <w:szCs w:val="24"/>
        </w:rPr>
      </w:pPr>
    </w:p>
    <w:p w:rsidR="00F95B10" w:rsidRDefault="00F95B10" w:rsidP="00F95B10">
      <w:pPr>
        <w:pStyle w:val="50"/>
        <w:shd w:val="clear" w:color="auto" w:fill="auto"/>
        <w:spacing w:before="0" w:after="216" w:line="240" w:lineRule="auto"/>
        <w:jc w:val="left"/>
        <w:rPr>
          <w:rStyle w:val="2"/>
          <w:b w:val="0"/>
          <w:i w:val="0"/>
          <w:color w:val="000000"/>
          <w:sz w:val="24"/>
          <w:szCs w:val="24"/>
        </w:rPr>
      </w:pPr>
      <w:r>
        <w:rPr>
          <w:rStyle w:val="2"/>
          <w:b w:val="0"/>
          <w:i w:val="0"/>
          <w:color w:val="000000"/>
          <w:sz w:val="24"/>
          <w:szCs w:val="24"/>
        </w:rPr>
        <w:t xml:space="preserve">1 л. 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эпĕ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  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вуламан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,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итлемен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                                   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эпир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вуламан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,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итлемен</w:t>
      </w:r>
      <w:proofErr w:type="spellEnd"/>
    </w:p>
    <w:p w:rsidR="00F95B10" w:rsidRDefault="00F95B10" w:rsidP="00F95B10">
      <w:pPr>
        <w:pStyle w:val="50"/>
        <w:shd w:val="clear" w:color="auto" w:fill="auto"/>
        <w:spacing w:before="0" w:after="216" w:line="240" w:lineRule="auto"/>
        <w:jc w:val="left"/>
        <w:rPr>
          <w:rStyle w:val="2"/>
          <w:b w:val="0"/>
          <w:i w:val="0"/>
          <w:color w:val="000000"/>
          <w:sz w:val="24"/>
          <w:szCs w:val="24"/>
        </w:rPr>
      </w:pPr>
      <w:r>
        <w:rPr>
          <w:rStyle w:val="2"/>
          <w:b w:val="0"/>
          <w:i w:val="0"/>
          <w:color w:val="000000"/>
          <w:sz w:val="24"/>
          <w:szCs w:val="24"/>
        </w:rPr>
        <w:t xml:space="preserve">2 л. 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эсĕ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 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вуламан</w:t>
      </w:r>
      <w:proofErr w:type="spellEnd"/>
      <w:proofErr w:type="gramStart"/>
      <w:r>
        <w:rPr>
          <w:rStyle w:val="2"/>
          <w:b w:val="0"/>
          <w:i w:val="0"/>
          <w:color w:val="000000"/>
          <w:sz w:val="24"/>
          <w:szCs w:val="24"/>
        </w:rPr>
        <w:t xml:space="preserve"> ,</w:t>
      </w:r>
      <w:proofErr w:type="gramEnd"/>
      <w:r>
        <w:rPr>
          <w:rStyle w:val="2"/>
          <w:b w:val="0"/>
          <w:i w:val="0"/>
          <w:color w:val="000000"/>
          <w:sz w:val="24"/>
          <w:szCs w:val="24"/>
        </w:rPr>
        <w:t xml:space="preserve">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итлемен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                                    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эсир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вуламан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,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итлемен</w:t>
      </w:r>
      <w:proofErr w:type="spellEnd"/>
    </w:p>
    <w:p w:rsidR="00F95B10" w:rsidRDefault="00F95B10" w:rsidP="00F95B10">
      <w:pPr>
        <w:pStyle w:val="50"/>
        <w:shd w:val="clear" w:color="auto" w:fill="auto"/>
        <w:spacing w:before="0" w:after="216" w:line="240" w:lineRule="auto"/>
        <w:jc w:val="left"/>
        <w:rPr>
          <w:rStyle w:val="2"/>
          <w:b w:val="0"/>
          <w:i w:val="0"/>
          <w:color w:val="000000"/>
          <w:sz w:val="24"/>
          <w:szCs w:val="24"/>
        </w:rPr>
      </w:pPr>
      <w:r>
        <w:rPr>
          <w:rStyle w:val="2"/>
          <w:b w:val="0"/>
          <w:i w:val="0"/>
          <w:color w:val="000000"/>
          <w:sz w:val="24"/>
          <w:szCs w:val="24"/>
        </w:rPr>
        <w:t xml:space="preserve">3л. 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вăл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 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вуламан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,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итлемен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                                       </w:t>
      </w:r>
      <w:proofErr w:type="spellStart"/>
      <w:proofErr w:type="gramStart"/>
      <w:r>
        <w:rPr>
          <w:rStyle w:val="2"/>
          <w:b w:val="0"/>
          <w:i w:val="0"/>
          <w:color w:val="000000"/>
          <w:sz w:val="24"/>
          <w:szCs w:val="24"/>
        </w:rPr>
        <w:t>в</w:t>
      </w:r>
      <w:proofErr w:type="gramEnd"/>
      <w:r>
        <w:rPr>
          <w:rStyle w:val="2"/>
          <w:b w:val="0"/>
          <w:i w:val="0"/>
          <w:color w:val="000000"/>
          <w:sz w:val="24"/>
          <w:szCs w:val="24"/>
        </w:rPr>
        <w:t>ĕсем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вуламан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,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итлемен</w:t>
      </w:r>
      <w:proofErr w:type="spellEnd"/>
    </w:p>
    <w:p w:rsidR="00F95B10" w:rsidRDefault="00F95B10" w:rsidP="00F95B10">
      <w:pPr>
        <w:pStyle w:val="50"/>
        <w:shd w:val="clear" w:color="auto" w:fill="auto"/>
        <w:spacing w:before="0" w:after="216" w:line="240" w:lineRule="auto"/>
        <w:jc w:val="left"/>
        <w:rPr>
          <w:rStyle w:val="2"/>
          <w:b w:val="0"/>
          <w:i w:val="0"/>
          <w:color w:val="000000"/>
          <w:sz w:val="24"/>
          <w:szCs w:val="24"/>
        </w:rPr>
      </w:pPr>
      <w:r>
        <w:rPr>
          <w:rStyle w:val="2"/>
          <w:b w:val="0"/>
          <w:i w:val="0"/>
          <w:color w:val="000000"/>
          <w:sz w:val="24"/>
          <w:szCs w:val="24"/>
        </w:rPr>
        <w:t xml:space="preserve">      Эта форма обычно употребляется для обозначения прошлого действия, очевидцем которого говорящий не был и в совершении которого не уверен.</w:t>
      </w:r>
    </w:p>
    <w:p w:rsidR="00F95B10" w:rsidRDefault="00F95B10" w:rsidP="00F95B10">
      <w:pPr>
        <w:pStyle w:val="50"/>
        <w:shd w:val="clear" w:color="auto" w:fill="auto"/>
        <w:spacing w:before="0" w:after="216" w:line="240" w:lineRule="auto"/>
        <w:jc w:val="left"/>
        <w:rPr>
          <w:rStyle w:val="2"/>
          <w:b w:val="0"/>
          <w:i w:val="0"/>
          <w:color w:val="000000"/>
          <w:sz w:val="24"/>
          <w:szCs w:val="24"/>
        </w:rPr>
      </w:pPr>
    </w:p>
    <w:p w:rsidR="00F95B10" w:rsidRDefault="00F95B10" w:rsidP="00F95B10">
      <w:pPr>
        <w:pStyle w:val="40"/>
        <w:shd w:val="clear" w:color="auto" w:fill="auto"/>
        <w:tabs>
          <w:tab w:val="left" w:pos="2443"/>
          <w:tab w:val="right" w:pos="5608"/>
          <w:tab w:val="right" w:pos="5668"/>
        </w:tabs>
        <w:spacing w:before="0" w:line="240" w:lineRule="auto"/>
        <w:rPr>
          <w:b w:val="0"/>
          <w:sz w:val="24"/>
          <w:szCs w:val="24"/>
        </w:rPr>
      </w:pPr>
    </w:p>
    <w:p w:rsidR="00F95B10" w:rsidRDefault="00F95B10" w:rsidP="00F95B10">
      <w:pPr>
        <w:pStyle w:val="40"/>
        <w:shd w:val="clear" w:color="auto" w:fill="auto"/>
        <w:tabs>
          <w:tab w:val="left" w:pos="2443"/>
          <w:tab w:val="right" w:pos="5608"/>
          <w:tab w:val="right" w:pos="5668"/>
        </w:tabs>
        <w:spacing w:before="0" w:line="240" w:lineRule="auto"/>
        <w:rPr>
          <w:b w:val="0"/>
          <w:sz w:val="24"/>
          <w:szCs w:val="24"/>
        </w:rPr>
      </w:pPr>
    </w:p>
    <w:p w:rsidR="006A67F3" w:rsidRPr="00032EEB" w:rsidRDefault="006A67F3" w:rsidP="006E6A23">
      <w:pPr>
        <w:rPr>
          <w:rStyle w:val="1"/>
          <w:rFonts w:eastAsiaTheme="minorEastAsia"/>
          <w:b/>
          <w:color w:val="000000"/>
          <w:sz w:val="24"/>
          <w:szCs w:val="24"/>
        </w:rPr>
      </w:pPr>
      <w:r w:rsidRPr="00032EEB">
        <w:rPr>
          <w:rStyle w:val="1"/>
          <w:rFonts w:eastAsiaTheme="minorEastAsia"/>
          <w:b/>
          <w:i/>
          <w:color w:val="000000"/>
          <w:sz w:val="24"/>
          <w:szCs w:val="24"/>
        </w:rPr>
        <w:t xml:space="preserve"> </w:t>
      </w:r>
      <w:r w:rsidR="00F95B10">
        <w:rPr>
          <w:rStyle w:val="1"/>
          <w:rFonts w:eastAsiaTheme="minorEastAsia"/>
          <w:b/>
          <w:i/>
          <w:color w:val="000000"/>
          <w:sz w:val="24"/>
          <w:szCs w:val="24"/>
        </w:rPr>
        <w:t xml:space="preserve">                            </w:t>
      </w:r>
      <w:r w:rsidR="00D833FF" w:rsidRPr="00032EEB">
        <w:rPr>
          <w:rStyle w:val="1"/>
          <w:rFonts w:eastAsiaTheme="minorEastAsia"/>
          <w:b/>
          <w:color w:val="000000"/>
          <w:sz w:val="24"/>
          <w:szCs w:val="24"/>
        </w:rPr>
        <w:t>КОЛИЧЕСТВЕНН</w:t>
      </w:r>
      <w:r w:rsidRPr="00032EEB">
        <w:rPr>
          <w:rStyle w:val="1"/>
          <w:rFonts w:eastAsiaTheme="minorEastAsia"/>
          <w:b/>
          <w:color w:val="000000"/>
          <w:sz w:val="24"/>
          <w:szCs w:val="24"/>
        </w:rPr>
        <w:t>ЫЕ ЧИСЛИТЕЛЬНЫЕ</w:t>
      </w:r>
    </w:p>
    <w:p w:rsidR="006A67F3" w:rsidRPr="006A67F3" w:rsidRDefault="006A67F3" w:rsidP="006A67F3">
      <w:pPr>
        <w:pStyle w:val="a3"/>
        <w:shd w:val="clear" w:color="auto" w:fill="auto"/>
        <w:spacing w:before="0" w:line="240" w:lineRule="auto"/>
        <w:ind w:left="40" w:right="240" w:firstLine="240"/>
        <w:rPr>
          <w:sz w:val="24"/>
          <w:szCs w:val="24"/>
        </w:rPr>
      </w:pPr>
      <w:r w:rsidRPr="006A67F3">
        <w:rPr>
          <w:rStyle w:val="1"/>
          <w:color w:val="000000"/>
          <w:sz w:val="24"/>
          <w:szCs w:val="24"/>
        </w:rPr>
        <w:t xml:space="preserve">Числительные (количественные) имеют две формы — полную и краткую. Полная форма употребляется при отвлеченном счете, а краткая — для обозначения количества предметов: </w:t>
      </w:r>
      <w:proofErr w:type="spellStart"/>
      <w:proofErr w:type="gramStart"/>
      <w:r w:rsidRPr="006A67F3">
        <w:rPr>
          <w:rStyle w:val="a5"/>
          <w:color w:val="000000"/>
          <w:sz w:val="24"/>
          <w:szCs w:val="24"/>
        </w:rPr>
        <w:t>п</w:t>
      </w:r>
      <w:proofErr w:type="gramEnd"/>
      <w:r w:rsidRPr="006A67F3">
        <w:rPr>
          <w:rStyle w:val="a5"/>
          <w:color w:val="000000"/>
          <w:sz w:val="24"/>
          <w:szCs w:val="24"/>
        </w:rPr>
        <w:t>ĕррĕ</w:t>
      </w:r>
      <w:proofErr w:type="spellEnd"/>
      <w:r>
        <w:rPr>
          <w:rStyle w:val="a5"/>
          <w:color w:val="000000"/>
          <w:sz w:val="24"/>
          <w:szCs w:val="24"/>
        </w:rPr>
        <w:t xml:space="preserve"> </w:t>
      </w:r>
      <w:r w:rsidRPr="006A67F3">
        <w:rPr>
          <w:rStyle w:val="1"/>
          <w:color w:val="000000"/>
          <w:sz w:val="24"/>
          <w:szCs w:val="24"/>
        </w:rPr>
        <w:t>—</w:t>
      </w:r>
      <w:r>
        <w:rPr>
          <w:rStyle w:val="1"/>
          <w:color w:val="000000"/>
          <w:sz w:val="24"/>
          <w:szCs w:val="24"/>
        </w:rPr>
        <w:t xml:space="preserve"> </w:t>
      </w:r>
      <w:proofErr w:type="spellStart"/>
      <w:r w:rsidRPr="006A67F3">
        <w:rPr>
          <w:rStyle w:val="a5"/>
          <w:color w:val="000000"/>
          <w:sz w:val="24"/>
          <w:szCs w:val="24"/>
        </w:rPr>
        <w:t>пĕр</w:t>
      </w:r>
      <w:proofErr w:type="spellEnd"/>
      <w:r w:rsidRPr="006A67F3">
        <w:rPr>
          <w:rStyle w:val="a5"/>
          <w:color w:val="000000"/>
          <w:sz w:val="24"/>
          <w:szCs w:val="24"/>
        </w:rPr>
        <w:t xml:space="preserve"> </w:t>
      </w:r>
      <w:r w:rsidR="007851AB">
        <w:rPr>
          <w:rStyle w:val="1"/>
          <w:color w:val="000000"/>
          <w:sz w:val="24"/>
          <w:szCs w:val="24"/>
        </w:rPr>
        <w:t>(один)</w:t>
      </w:r>
      <w:r w:rsidRPr="006A67F3">
        <w:rPr>
          <w:rStyle w:val="1"/>
          <w:color w:val="000000"/>
          <w:sz w:val="24"/>
          <w:szCs w:val="24"/>
        </w:rPr>
        <w:t xml:space="preserve">, </w:t>
      </w:r>
      <w:proofErr w:type="spellStart"/>
      <w:r w:rsidRPr="006A67F3">
        <w:rPr>
          <w:rStyle w:val="a5"/>
          <w:color w:val="000000"/>
          <w:sz w:val="24"/>
          <w:szCs w:val="24"/>
        </w:rPr>
        <w:t>иккĕ</w:t>
      </w:r>
      <w:proofErr w:type="spellEnd"/>
      <w:r w:rsidRPr="006A67F3">
        <w:rPr>
          <w:rStyle w:val="1"/>
          <w:color w:val="000000"/>
          <w:sz w:val="24"/>
          <w:szCs w:val="24"/>
        </w:rPr>
        <w:t xml:space="preserve"> —</w:t>
      </w:r>
      <w:r>
        <w:rPr>
          <w:rStyle w:val="1"/>
          <w:color w:val="000000"/>
          <w:sz w:val="24"/>
          <w:szCs w:val="24"/>
        </w:rPr>
        <w:t xml:space="preserve"> </w:t>
      </w:r>
      <w:proofErr w:type="spellStart"/>
      <w:r w:rsidRPr="006A67F3">
        <w:rPr>
          <w:rStyle w:val="1"/>
          <w:color w:val="000000"/>
          <w:sz w:val="24"/>
          <w:szCs w:val="24"/>
        </w:rPr>
        <w:t>и</w:t>
      </w:r>
      <w:r w:rsidRPr="006A67F3">
        <w:rPr>
          <w:rStyle w:val="a5"/>
          <w:color w:val="000000"/>
          <w:sz w:val="24"/>
          <w:szCs w:val="24"/>
        </w:rPr>
        <w:t>кĕ</w:t>
      </w:r>
      <w:proofErr w:type="spellEnd"/>
      <w:r w:rsidRPr="006A67F3">
        <w:rPr>
          <w:rStyle w:val="a5"/>
          <w:color w:val="000000"/>
          <w:sz w:val="24"/>
          <w:szCs w:val="24"/>
        </w:rPr>
        <w:t xml:space="preserve">, </w:t>
      </w:r>
      <w:proofErr w:type="spellStart"/>
      <w:r w:rsidRPr="006A67F3">
        <w:rPr>
          <w:rStyle w:val="a5"/>
          <w:color w:val="000000"/>
          <w:sz w:val="24"/>
          <w:szCs w:val="24"/>
        </w:rPr>
        <w:t>ик</w:t>
      </w:r>
      <w:proofErr w:type="spellEnd"/>
      <w:r w:rsidR="007851AB">
        <w:rPr>
          <w:rStyle w:val="1"/>
          <w:color w:val="000000"/>
          <w:sz w:val="24"/>
          <w:szCs w:val="24"/>
        </w:rPr>
        <w:t xml:space="preserve"> (два)</w:t>
      </w:r>
      <w:r w:rsidRPr="006A67F3">
        <w:rPr>
          <w:rStyle w:val="1"/>
          <w:color w:val="000000"/>
          <w:sz w:val="24"/>
          <w:szCs w:val="24"/>
        </w:rPr>
        <w:t xml:space="preserve">, </w:t>
      </w:r>
      <w:proofErr w:type="spellStart"/>
      <w:r w:rsidR="007851AB">
        <w:rPr>
          <w:rStyle w:val="a5"/>
          <w:color w:val="000000"/>
          <w:sz w:val="24"/>
          <w:szCs w:val="24"/>
        </w:rPr>
        <w:lastRenderedPageBreak/>
        <w:t>виççĕ</w:t>
      </w:r>
      <w:proofErr w:type="spellEnd"/>
      <w:r w:rsidR="007851AB">
        <w:rPr>
          <w:rStyle w:val="a5"/>
          <w:color w:val="000000"/>
          <w:sz w:val="24"/>
          <w:szCs w:val="24"/>
        </w:rPr>
        <w:t xml:space="preserve">, </w:t>
      </w:r>
      <w:proofErr w:type="spellStart"/>
      <w:r w:rsidR="007851AB">
        <w:rPr>
          <w:rStyle w:val="a5"/>
          <w:color w:val="000000"/>
          <w:sz w:val="24"/>
          <w:szCs w:val="24"/>
        </w:rPr>
        <w:t>виçĕ</w:t>
      </w:r>
      <w:proofErr w:type="spellEnd"/>
      <w:r w:rsidR="007851AB">
        <w:rPr>
          <w:rStyle w:val="a5"/>
          <w:color w:val="000000"/>
          <w:sz w:val="24"/>
          <w:szCs w:val="24"/>
        </w:rPr>
        <w:t xml:space="preserve">, </w:t>
      </w:r>
      <w:proofErr w:type="spellStart"/>
      <w:r w:rsidR="007851AB">
        <w:rPr>
          <w:rStyle w:val="a5"/>
          <w:color w:val="000000"/>
          <w:sz w:val="24"/>
          <w:szCs w:val="24"/>
        </w:rPr>
        <w:t>виç</w:t>
      </w:r>
      <w:proofErr w:type="spellEnd"/>
      <w:r w:rsidR="007851AB">
        <w:rPr>
          <w:rStyle w:val="a5"/>
          <w:color w:val="000000"/>
          <w:sz w:val="24"/>
          <w:szCs w:val="24"/>
        </w:rPr>
        <w:t xml:space="preserve"> (</w:t>
      </w:r>
      <w:r w:rsidRPr="006A67F3">
        <w:rPr>
          <w:rStyle w:val="a5"/>
          <w:color w:val="000000"/>
          <w:sz w:val="24"/>
          <w:szCs w:val="24"/>
        </w:rPr>
        <w:t>три</w:t>
      </w:r>
      <w:r w:rsidR="007851AB">
        <w:rPr>
          <w:rStyle w:val="a5"/>
          <w:color w:val="000000"/>
          <w:sz w:val="24"/>
          <w:szCs w:val="24"/>
        </w:rPr>
        <w:t>)</w:t>
      </w:r>
      <w:r>
        <w:rPr>
          <w:rStyle w:val="a5"/>
          <w:color w:val="000000"/>
          <w:sz w:val="24"/>
          <w:szCs w:val="24"/>
          <w:vertAlign w:val="subscript"/>
        </w:rPr>
        <w:t>,</w:t>
      </w:r>
      <w:r w:rsidRPr="006A67F3">
        <w:rPr>
          <w:rStyle w:val="a5"/>
          <w:color w:val="000000"/>
          <w:sz w:val="24"/>
          <w:szCs w:val="24"/>
          <w:vertAlign w:val="subscript"/>
        </w:rPr>
        <w:t xml:space="preserve"> </w:t>
      </w:r>
      <w:proofErr w:type="spellStart"/>
      <w:r w:rsidRPr="006A67F3">
        <w:rPr>
          <w:rStyle w:val="a5"/>
          <w:color w:val="000000"/>
          <w:sz w:val="24"/>
          <w:szCs w:val="24"/>
        </w:rPr>
        <w:t>тăваттă</w:t>
      </w:r>
      <w:proofErr w:type="spellEnd"/>
      <w:r w:rsidRPr="006A67F3">
        <w:rPr>
          <w:rStyle w:val="a5"/>
          <w:color w:val="000000"/>
          <w:sz w:val="24"/>
          <w:szCs w:val="24"/>
        </w:rPr>
        <w:t xml:space="preserve"> — </w:t>
      </w:r>
      <w:proofErr w:type="spellStart"/>
      <w:r w:rsidRPr="006A67F3">
        <w:rPr>
          <w:rStyle w:val="a5"/>
          <w:color w:val="000000"/>
          <w:sz w:val="24"/>
          <w:szCs w:val="24"/>
        </w:rPr>
        <w:t>тăватă</w:t>
      </w:r>
      <w:proofErr w:type="spellEnd"/>
      <w:r w:rsidRPr="006A67F3">
        <w:rPr>
          <w:rStyle w:val="a5"/>
          <w:color w:val="000000"/>
          <w:sz w:val="24"/>
          <w:szCs w:val="24"/>
        </w:rPr>
        <w:t xml:space="preserve">, </w:t>
      </w:r>
      <w:proofErr w:type="spellStart"/>
      <w:r w:rsidRPr="006A67F3">
        <w:rPr>
          <w:rStyle w:val="a5"/>
          <w:color w:val="000000"/>
          <w:sz w:val="24"/>
          <w:szCs w:val="24"/>
        </w:rPr>
        <w:t>тă</w:t>
      </w:r>
      <w:r>
        <w:rPr>
          <w:rStyle w:val="a5"/>
          <w:color w:val="000000"/>
          <w:sz w:val="24"/>
          <w:szCs w:val="24"/>
        </w:rPr>
        <w:t>в</w:t>
      </w:r>
      <w:r w:rsidRPr="006A67F3">
        <w:rPr>
          <w:rStyle w:val="a5"/>
          <w:color w:val="000000"/>
          <w:sz w:val="24"/>
          <w:szCs w:val="24"/>
        </w:rPr>
        <w:t>ат</w:t>
      </w:r>
      <w:proofErr w:type="spellEnd"/>
      <w:r w:rsidR="007851AB">
        <w:rPr>
          <w:rStyle w:val="1"/>
          <w:color w:val="000000"/>
          <w:sz w:val="24"/>
          <w:szCs w:val="24"/>
        </w:rPr>
        <w:t xml:space="preserve"> (четыре)</w:t>
      </w:r>
      <w:r w:rsidRPr="006A67F3">
        <w:rPr>
          <w:rStyle w:val="1"/>
          <w:color w:val="000000"/>
          <w:sz w:val="24"/>
          <w:szCs w:val="24"/>
        </w:rPr>
        <w:t xml:space="preserve">, </w:t>
      </w:r>
      <w:proofErr w:type="spellStart"/>
      <w:r w:rsidRPr="006A67F3">
        <w:rPr>
          <w:rStyle w:val="a5"/>
          <w:color w:val="000000"/>
          <w:sz w:val="24"/>
          <w:szCs w:val="24"/>
        </w:rPr>
        <w:t>пиллĕк</w:t>
      </w:r>
      <w:proofErr w:type="spellEnd"/>
      <w:r w:rsidRPr="006A67F3">
        <w:rPr>
          <w:rStyle w:val="1"/>
          <w:color w:val="000000"/>
          <w:sz w:val="24"/>
          <w:szCs w:val="24"/>
        </w:rPr>
        <w:t xml:space="preserve"> — </w:t>
      </w:r>
      <w:proofErr w:type="spellStart"/>
      <w:r w:rsidRPr="006A67F3">
        <w:rPr>
          <w:rStyle w:val="a5"/>
          <w:color w:val="000000"/>
          <w:sz w:val="24"/>
          <w:szCs w:val="24"/>
        </w:rPr>
        <w:t>пилĕк</w:t>
      </w:r>
      <w:proofErr w:type="spellEnd"/>
      <w:r w:rsidR="007851AB">
        <w:rPr>
          <w:rStyle w:val="1"/>
          <w:color w:val="000000"/>
          <w:sz w:val="24"/>
          <w:szCs w:val="24"/>
        </w:rPr>
        <w:t xml:space="preserve"> (пять)</w:t>
      </w:r>
      <w:r w:rsidRPr="006A67F3">
        <w:rPr>
          <w:rStyle w:val="1"/>
          <w:color w:val="000000"/>
          <w:sz w:val="24"/>
          <w:szCs w:val="24"/>
        </w:rPr>
        <w:t xml:space="preserve">, </w:t>
      </w:r>
      <w:proofErr w:type="spellStart"/>
      <w:r w:rsidRPr="006A67F3">
        <w:rPr>
          <w:rStyle w:val="a5"/>
          <w:color w:val="000000"/>
          <w:sz w:val="24"/>
          <w:szCs w:val="24"/>
        </w:rPr>
        <w:t>ултт</w:t>
      </w:r>
      <w:r>
        <w:rPr>
          <w:rStyle w:val="a5"/>
          <w:color w:val="000000"/>
          <w:sz w:val="24"/>
          <w:szCs w:val="24"/>
        </w:rPr>
        <w:t>ă</w:t>
      </w:r>
      <w:proofErr w:type="spellEnd"/>
      <w:r w:rsidRPr="006A67F3">
        <w:rPr>
          <w:rStyle w:val="1"/>
          <w:color w:val="000000"/>
          <w:sz w:val="24"/>
          <w:szCs w:val="24"/>
        </w:rPr>
        <w:t xml:space="preserve"> — </w:t>
      </w:r>
      <w:proofErr w:type="spellStart"/>
      <w:r>
        <w:rPr>
          <w:rStyle w:val="a5"/>
          <w:color w:val="000000"/>
          <w:sz w:val="24"/>
          <w:szCs w:val="24"/>
        </w:rPr>
        <w:t>ултă</w:t>
      </w:r>
      <w:proofErr w:type="spellEnd"/>
      <w:r w:rsidRPr="006A67F3">
        <w:rPr>
          <w:rStyle w:val="a5"/>
          <w:color w:val="000000"/>
          <w:sz w:val="24"/>
          <w:szCs w:val="24"/>
        </w:rPr>
        <w:t xml:space="preserve">, </w:t>
      </w:r>
      <w:proofErr w:type="spellStart"/>
      <w:r w:rsidRPr="006A67F3">
        <w:rPr>
          <w:rStyle w:val="a5"/>
          <w:color w:val="000000"/>
          <w:sz w:val="24"/>
          <w:szCs w:val="24"/>
        </w:rPr>
        <w:t>улт</w:t>
      </w:r>
      <w:proofErr w:type="spellEnd"/>
      <w:r w:rsidRPr="006A67F3">
        <w:rPr>
          <w:rStyle w:val="a5"/>
          <w:color w:val="000000"/>
          <w:sz w:val="24"/>
          <w:szCs w:val="24"/>
        </w:rPr>
        <w:t xml:space="preserve"> </w:t>
      </w:r>
      <w:r w:rsidR="007851AB">
        <w:rPr>
          <w:rStyle w:val="1"/>
          <w:color w:val="000000"/>
          <w:sz w:val="24"/>
          <w:szCs w:val="24"/>
        </w:rPr>
        <w:t>(шесть)</w:t>
      </w:r>
      <w:r w:rsidRPr="006A67F3">
        <w:rPr>
          <w:rStyle w:val="1"/>
          <w:color w:val="000000"/>
          <w:sz w:val="24"/>
          <w:szCs w:val="24"/>
        </w:rPr>
        <w:t xml:space="preserve">, </w:t>
      </w:r>
      <w:proofErr w:type="spellStart"/>
      <w:r>
        <w:rPr>
          <w:rStyle w:val="a5"/>
          <w:color w:val="000000"/>
          <w:sz w:val="24"/>
          <w:szCs w:val="24"/>
        </w:rPr>
        <w:t>çи</w:t>
      </w:r>
      <w:r w:rsidRPr="006A67F3">
        <w:rPr>
          <w:rStyle w:val="a5"/>
          <w:color w:val="000000"/>
          <w:sz w:val="24"/>
          <w:szCs w:val="24"/>
        </w:rPr>
        <w:t>ччĕ</w:t>
      </w:r>
      <w:proofErr w:type="spellEnd"/>
      <w:r w:rsidRPr="006A67F3">
        <w:rPr>
          <w:rStyle w:val="1"/>
          <w:color w:val="000000"/>
          <w:sz w:val="24"/>
          <w:szCs w:val="24"/>
        </w:rPr>
        <w:t xml:space="preserve"> — </w:t>
      </w:r>
      <w:proofErr w:type="spellStart"/>
      <w:r>
        <w:rPr>
          <w:rStyle w:val="a5"/>
          <w:color w:val="000000"/>
          <w:sz w:val="24"/>
          <w:szCs w:val="24"/>
        </w:rPr>
        <w:t>çи</w:t>
      </w:r>
      <w:r w:rsidRPr="006A67F3">
        <w:rPr>
          <w:rStyle w:val="a5"/>
          <w:color w:val="000000"/>
          <w:sz w:val="24"/>
          <w:szCs w:val="24"/>
        </w:rPr>
        <w:t>чĕ</w:t>
      </w:r>
      <w:proofErr w:type="spellEnd"/>
      <w:r>
        <w:rPr>
          <w:rStyle w:val="a5"/>
          <w:color w:val="000000"/>
          <w:sz w:val="24"/>
          <w:szCs w:val="24"/>
        </w:rPr>
        <w:t xml:space="preserve">, </w:t>
      </w:r>
      <w:proofErr w:type="spellStart"/>
      <w:r>
        <w:rPr>
          <w:rStyle w:val="a5"/>
          <w:color w:val="000000"/>
          <w:sz w:val="24"/>
          <w:szCs w:val="24"/>
        </w:rPr>
        <w:t>ç</w:t>
      </w:r>
      <w:r w:rsidRPr="006A67F3">
        <w:rPr>
          <w:rStyle w:val="a5"/>
          <w:color w:val="000000"/>
          <w:sz w:val="24"/>
          <w:szCs w:val="24"/>
        </w:rPr>
        <w:t>ич</w:t>
      </w:r>
      <w:proofErr w:type="spellEnd"/>
      <w:r w:rsidR="007851AB">
        <w:rPr>
          <w:rStyle w:val="1"/>
          <w:color w:val="000000"/>
          <w:sz w:val="24"/>
          <w:szCs w:val="24"/>
        </w:rPr>
        <w:t xml:space="preserve"> (семь)</w:t>
      </w:r>
      <w:r w:rsidRPr="006A67F3">
        <w:rPr>
          <w:rStyle w:val="1"/>
          <w:color w:val="000000"/>
          <w:sz w:val="24"/>
          <w:szCs w:val="24"/>
        </w:rPr>
        <w:t xml:space="preserve">, </w:t>
      </w:r>
      <w:proofErr w:type="spellStart"/>
      <w:r>
        <w:rPr>
          <w:rStyle w:val="a5"/>
          <w:color w:val="000000"/>
          <w:sz w:val="24"/>
          <w:szCs w:val="24"/>
        </w:rPr>
        <w:t>саккă</w:t>
      </w:r>
      <w:r w:rsidRPr="006A67F3">
        <w:rPr>
          <w:rStyle w:val="a5"/>
          <w:color w:val="000000"/>
          <w:sz w:val="24"/>
          <w:szCs w:val="24"/>
        </w:rPr>
        <w:t>р</w:t>
      </w:r>
      <w:proofErr w:type="spellEnd"/>
      <w:r w:rsidRPr="006A67F3">
        <w:rPr>
          <w:rStyle w:val="1"/>
          <w:color w:val="000000"/>
          <w:sz w:val="24"/>
          <w:szCs w:val="24"/>
        </w:rPr>
        <w:t xml:space="preserve"> — </w:t>
      </w:r>
      <w:proofErr w:type="spellStart"/>
      <w:r>
        <w:rPr>
          <w:rStyle w:val="a5"/>
          <w:color w:val="000000"/>
          <w:sz w:val="24"/>
          <w:szCs w:val="24"/>
        </w:rPr>
        <w:t>сакă</w:t>
      </w:r>
      <w:r w:rsidRPr="006A67F3">
        <w:rPr>
          <w:rStyle w:val="a5"/>
          <w:color w:val="000000"/>
          <w:sz w:val="24"/>
          <w:szCs w:val="24"/>
        </w:rPr>
        <w:t>р</w:t>
      </w:r>
      <w:proofErr w:type="spellEnd"/>
      <w:r w:rsidR="007851AB">
        <w:rPr>
          <w:rStyle w:val="1"/>
          <w:color w:val="000000"/>
          <w:sz w:val="24"/>
          <w:szCs w:val="24"/>
        </w:rPr>
        <w:t xml:space="preserve"> (восемь)</w:t>
      </w:r>
      <w:r w:rsidRPr="006A67F3">
        <w:rPr>
          <w:rStyle w:val="1"/>
          <w:color w:val="000000"/>
          <w:sz w:val="24"/>
          <w:szCs w:val="24"/>
        </w:rPr>
        <w:t xml:space="preserve">, </w:t>
      </w:r>
      <w:proofErr w:type="spellStart"/>
      <w:r>
        <w:rPr>
          <w:rStyle w:val="a5"/>
          <w:color w:val="000000"/>
          <w:sz w:val="24"/>
          <w:szCs w:val="24"/>
        </w:rPr>
        <w:t>тă</w:t>
      </w:r>
      <w:r w:rsidRPr="006A67F3">
        <w:rPr>
          <w:rStyle w:val="a5"/>
          <w:color w:val="000000"/>
          <w:sz w:val="24"/>
          <w:szCs w:val="24"/>
        </w:rPr>
        <w:t>х</w:t>
      </w:r>
      <w:r>
        <w:rPr>
          <w:rStyle w:val="a5"/>
          <w:color w:val="000000"/>
          <w:sz w:val="24"/>
          <w:szCs w:val="24"/>
        </w:rPr>
        <w:t>хăр</w:t>
      </w:r>
      <w:proofErr w:type="spellEnd"/>
      <w:r>
        <w:rPr>
          <w:rStyle w:val="a5"/>
          <w:color w:val="000000"/>
          <w:sz w:val="24"/>
          <w:szCs w:val="24"/>
        </w:rPr>
        <w:t xml:space="preserve"> </w:t>
      </w:r>
      <w:r w:rsidRPr="006A67F3">
        <w:rPr>
          <w:rStyle w:val="1"/>
          <w:color w:val="000000"/>
          <w:sz w:val="24"/>
          <w:szCs w:val="24"/>
        </w:rPr>
        <w:t xml:space="preserve">— </w:t>
      </w:r>
      <w:r>
        <w:rPr>
          <w:rStyle w:val="a5"/>
          <w:color w:val="000000"/>
          <w:sz w:val="24"/>
          <w:szCs w:val="24"/>
        </w:rPr>
        <w:t xml:space="preserve"> </w:t>
      </w:r>
      <w:proofErr w:type="spellStart"/>
      <w:r>
        <w:rPr>
          <w:rStyle w:val="a5"/>
          <w:color w:val="000000"/>
          <w:sz w:val="24"/>
          <w:szCs w:val="24"/>
        </w:rPr>
        <w:t>тăхă</w:t>
      </w:r>
      <w:r w:rsidRPr="006A67F3">
        <w:rPr>
          <w:rStyle w:val="a5"/>
          <w:color w:val="000000"/>
          <w:sz w:val="24"/>
          <w:szCs w:val="24"/>
        </w:rPr>
        <w:t>р</w:t>
      </w:r>
      <w:proofErr w:type="spellEnd"/>
      <w:r w:rsidR="007851AB">
        <w:rPr>
          <w:rStyle w:val="1"/>
          <w:color w:val="000000"/>
          <w:sz w:val="24"/>
          <w:szCs w:val="24"/>
        </w:rPr>
        <w:t xml:space="preserve"> (девять)</w:t>
      </w:r>
      <w:r w:rsidRPr="006A67F3">
        <w:rPr>
          <w:rStyle w:val="1"/>
          <w:color w:val="000000"/>
          <w:sz w:val="24"/>
          <w:szCs w:val="24"/>
        </w:rPr>
        <w:t xml:space="preserve">, </w:t>
      </w:r>
      <w:proofErr w:type="spellStart"/>
      <w:r w:rsidR="00D90B5E">
        <w:rPr>
          <w:rStyle w:val="a5"/>
          <w:color w:val="000000"/>
          <w:sz w:val="24"/>
          <w:szCs w:val="24"/>
        </w:rPr>
        <w:t>вуннă</w:t>
      </w:r>
      <w:proofErr w:type="spellEnd"/>
      <w:r>
        <w:rPr>
          <w:rStyle w:val="a5"/>
          <w:color w:val="000000"/>
          <w:sz w:val="24"/>
          <w:szCs w:val="24"/>
        </w:rPr>
        <w:t xml:space="preserve"> </w:t>
      </w:r>
      <w:r w:rsidRPr="006A67F3">
        <w:rPr>
          <w:rStyle w:val="1"/>
          <w:color w:val="000000"/>
          <w:sz w:val="24"/>
          <w:szCs w:val="24"/>
        </w:rPr>
        <w:t xml:space="preserve">— </w:t>
      </w:r>
      <w:proofErr w:type="spellStart"/>
      <w:r w:rsidR="00D90B5E">
        <w:rPr>
          <w:rStyle w:val="a5"/>
          <w:color w:val="000000"/>
          <w:sz w:val="24"/>
          <w:szCs w:val="24"/>
        </w:rPr>
        <w:t>вунă</w:t>
      </w:r>
      <w:proofErr w:type="spellEnd"/>
      <w:r w:rsidRPr="006A67F3">
        <w:rPr>
          <w:rStyle w:val="a5"/>
          <w:color w:val="000000"/>
          <w:sz w:val="24"/>
          <w:szCs w:val="24"/>
        </w:rPr>
        <w:t xml:space="preserve">, </w:t>
      </w:r>
      <w:proofErr w:type="spellStart"/>
      <w:r w:rsidRPr="006A67F3">
        <w:rPr>
          <w:rStyle w:val="a5"/>
          <w:color w:val="000000"/>
          <w:sz w:val="24"/>
          <w:szCs w:val="24"/>
        </w:rPr>
        <w:t>вун</w:t>
      </w:r>
      <w:proofErr w:type="spellEnd"/>
      <w:r w:rsidR="007851AB">
        <w:rPr>
          <w:rStyle w:val="1"/>
          <w:color w:val="000000"/>
          <w:sz w:val="24"/>
          <w:szCs w:val="24"/>
        </w:rPr>
        <w:t xml:space="preserve"> (десять)</w:t>
      </w:r>
      <w:r w:rsidRPr="006A67F3">
        <w:rPr>
          <w:rStyle w:val="1"/>
          <w:color w:val="000000"/>
          <w:sz w:val="24"/>
          <w:szCs w:val="24"/>
        </w:rPr>
        <w:t xml:space="preserve">, </w:t>
      </w:r>
      <w:proofErr w:type="spellStart"/>
      <w:r w:rsidRPr="006A67F3">
        <w:rPr>
          <w:rStyle w:val="a5"/>
          <w:color w:val="000000"/>
          <w:sz w:val="24"/>
          <w:szCs w:val="24"/>
        </w:rPr>
        <w:t>алл</w:t>
      </w:r>
      <w:r w:rsidR="00D90B5E">
        <w:rPr>
          <w:rStyle w:val="a5"/>
          <w:color w:val="000000"/>
          <w:sz w:val="24"/>
          <w:szCs w:val="24"/>
        </w:rPr>
        <w:t>ă</w:t>
      </w:r>
      <w:proofErr w:type="spellEnd"/>
      <w:r w:rsidR="00D90B5E">
        <w:rPr>
          <w:rStyle w:val="a5"/>
          <w:color w:val="000000"/>
          <w:sz w:val="24"/>
          <w:szCs w:val="24"/>
        </w:rPr>
        <w:t xml:space="preserve"> </w:t>
      </w:r>
      <w:r w:rsidRPr="006A67F3">
        <w:rPr>
          <w:rStyle w:val="1"/>
          <w:color w:val="000000"/>
          <w:sz w:val="24"/>
          <w:szCs w:val="24"/>
        </w:rPr>
        <w:t>—</w:t>
      </w:r>
      <w:r w:rsidR="00D90B5E">
        <w:rPr>
          <w:rStyle w:val="1"/>
          <w:color w:val="000000"/>
          <w:sz w:val="24"/>
          <w:szCs w:val="24"/>
        </w:rPr>
        <w:t xml:space="preserve"> </w:t>
      </w:r>
      <w:proofErr w:type="spellStart"/>
      <w:r w:rsidR="00D90B5E">
        <w:rPr>
          <w:rStyle w:val="a5"/>
          <w:color w:val="000000"/>
          <w:sz w:val="24"/>
          <w:szCs w:val="24"/>
        </w:rPr>
        <w:t>алă</w:t>
      </w:r>
      <w:proofErr w:type="spellEnd"/>
      <w:r w:rsidRPr="006A67F3">
        <w:rPr>
          <w:rStyle w:val="a5"/>
          <w:color w:val="000000"/>
          <w:sz w:val="24"/>
          <w:szCs w:val="24"/>
        </w:rPr>
        <w:t>, ал</w:t>
      </w:r>
      <w:r w:rsidR="007851AB">
        <w:rPr>
          <w:rStyle w:val="1"/>
          <w:color w:val="000000"/>
          <w:sz w:val="24"/>
          <w:szCs w:val="24"/>
        </w:rPr>
        <w:t xml:space="preserve"> (пятьдесят)</w:t>
      </w:r>
      <w:r w:rsidRPr="006A67F3">
        <w:rPr>
          <w:rStyle w:val="1"/>
          <w:color w:val="000000"/>
          <w:sz w:val="24"/>
          <w:szCs w:val="24"/>
        </w:rPr>
        <w:t xml:space="preserve">, </w:t>
      </w:r>
      <w:proofErr w:type="spellStart"/>
      <w:r w:rsidR="00D90B5E">
        <w:rPr>
          <w:rStyle w:val="a5"/>
          <w:color w:val="000000"/>
          <w:sz w:val="24"/>
          <w:szCs w:val="24"/>
        </w:rPr>
        <w:t>сакă</w:t>
      </w:r>
      <w:proofErr w:type="gramStart"/>
      <w:r w:rsidRPr="006A67F3">
        <w:rPr>
          <w:rStyle w:val="a5"/>
          <w:color w:val="000000"/>
          <w:sz w:val="24"/>
          <w:szCs w:val="24"/>
        </w:rPr>
        <w:t>р</w:t>
      </w:r>
      <w:proofErr w:type="spellEnd"/>
      <w:proofErr w:type="gramEnd"/>
      <w:r w:rsidRPr="006A67F3">
        <w:rPr>
          <w:rStyle w:val="a5"/>
          <w:color w:val="000000"/>
          <w:sz w:val="24"/>
          <w:szCs w:val="24"/>
        </w:rPr>
        <w:t xml:space="preserve"> </w:t>
      </w:r>
      <w:proofErr w:type="spellStart"/>
      <w:r w:rsidRPr="006A67F3">
        <w:rPr>
          <w:rStyle w:val="a5"/>
          <w:color w:val="000000"/>
          <w:sz w:val="24"/>
          <w:szCs w:val="24"/>
        </w:rPr>
        <w:t>вунн</w:t>
      </w:r>
      <w:r w:rsidR="00D90B5E">
        <w:rPr>
          <w:rStyle w:val="a5"/>
          <w:color w:val="000000"/>
          <w:sz w:val="24"/>
          <w:szCs w:val="24"/>
        </w:rPr>
        <w:t>ă</w:t>
      </w:r>
      <w:proofErr w:type="spellEnd"/>
      <w:r w:rsidRPr="006A67F3">
        <w:rPr>
          <w:rStyle w:val="1"/>
          <w:color w:val="000000"/>
          <w:sz w:val="24"/>
          <w:szCs w:val="24"/>
        </w:rPr>
        <w:t xml:space="preserve"> — </w:t>
      </w:r>
      <w:proofErr w:type="spellStart"/>
      <w:r w:rsidR="00D90B5E">
        <w:rPr>
          <w:rStyle w:val="a5"/>
          <w:color w:val="000000"/>
          <w:sz w:val="24"/>
          <w:szCs w:val="24"/>
        </w:rPr>
        <w:t>сакăр</w:t>
      </w:r>
      <w:proofErr w:type="spellEnd"/>
      <w:r w:rsidR="00D90B5E">
        <w:rPr>
          <w:rStyle w:val="a5"/>
          <w:color w:val="000000"/>
          <w:sz w:val="24"/>
          <w:szCs w:val="24"/>
        </w:rPr>
        <w:t xml:space="preserve"> </w:t>
      </w:r>
      <w:proofErr w:type="spellStart"/>
      <w:r w:rsidR="00D90B5E">
        <w:rPr>
          <w:rStyle w:val="a5"/>
          <w:color w:val="000000"/>
          <w:sz w:val="24"/>
          <w:szCs w:val="24"/>
        </w:rPr>
        <w:t>вунă</w:t>
      </w:r>
      <w:proofErr w:type="spellEnd"/>
      <w:r w:rsidR="00D90B5E">
        <w:rPr>
          <w:rStyle w:val="a5"/>
          <w:color w:val="000000"/>
          <w:sz w:val="24"/>
          <w:szCs w:val="24"/>
        </w:rPr>
        <w:t xml:space="preserve">, </w:t>
      </w:r>
      <w:proofErr w:type="spellStart"/>
      <w:r w:rsidR="00D90B5E">
        <w:rPr>
          <w:rStyle w:val="a5"/>
          <w:color w:val="000000"/>
          <w:sz w:val="24"/>
          <w:szCs w:val="24"/>
        </w:rPr>
        <w:t>сакă</w:t>
      </w:r>
      <w:r w:rsidRPr="006A67F3">
        <w:rPr>
          <w:rStyle w:val="a5"/>
          <w:color w:val="000000"/>
          <w:sz w:val="24"/>
          <w:szCs w:val="24"/>
        </w:rPr>
        <w:t>р</w:t>
      </w:r>
      <w:proofErr w:type="spellEnd"/>
      <w:r w:rsidRPr="006A67F3">
        <w:rPr>
          <w:rStyle w:val="a5"/>
          <w:color w:val="000000"/>
          <w:sz w:val="24"/>
          <w:szCs w:val="24"/>
        </w:rPr>
        <w:t xml:space="preserve"> </w:t>
      </w:r>
      <w:proofErr w:type="spellStart"/>
      <w:r w:rsidRPr="006A67F3">
        <w:rPr>
          <w:rStyle w:val="a5"/>
          <w:color w:val="000000"/>
          <w:sz w:val="24"/>
          <w:szCs w:val="24"/>
        </w:rPr>
        <w:t>вун</w:t>
      </w:r>
      <w:proofErr w:type="spellEnd"/>
      <w:r w:rsidR="007851AB">
        <w:rPr>
          <w:rStyle w:val="1"/>
          <w:color w:val="000000"/>
          <w:sz w:val="24"/>
          <w:szCs w:val="24"/>
        </w:rPr>
        <w:t xml:space="preserve"> (восемь</w:t>
      </w:r>
      <w:r w:rsidR="007851AB">
        <w:rPr>
          <w:rStyle w:val="1"/>
          <w:color w:val="000000"/>
          <w:sz w:val="24"/>
          <w:szCs w:val="24"/>
        </w:rPr>
        <w:softHyphen/>
        <w:t>десят)</w:t>
      </w:r>
      <w:r w:rsidRPr="006A67F3">
        <w:rPr>
          <w:rStyle w:val="1"/>
          <w:color w:val="000000"/>
          <w:sz w:val="24"/>
          <w:szCs w:val="24"/>
        </w:rPr>
        <w:t xml:space="preserve">, </w:t>
      </w:r>
      <w:proofErr w:type="spellStart"/>
      <w:r w:rsidR="00D90B5E">
        <w:rPr>
          <w:rStyle w:val="a5"/>
          <w:color w:val="000000"/>
          <w:sz w:val="24"/>
          <w:szCs w:val="24"/>
        </w:rPr>
        <w:t>тăхă</w:t>
      </w:r>
      <w:r w:rsidRPr="006A67F3">
        <w:rPr>
          <w:rStyle w:val="a5"/>
          <w:color w:val="000000"/>
          <w:sz w:val="24"/>
          <w:szCs w:val="24"/>
        </w:rPr>
        <w:t>р</w:t>
      </w:r>
      <w:proofErr w:type="spellEnd"/>
      <w:r w:rsidRPr="006A67F3">
        <w:rPr>
          <w:rStyle w:val="a5"/>
          <w:color w:val="000000"/>
          <w:sz w:val="24"/>
          <w:szCs w:val="24"/>
        </w:rPr>
        <w:t xml:space="preserve"> </w:t>
      </w:r>
      <w:proofErr w:type="spellStart"/>
      <w:r w:rsidRPr="006A67F3">
        <w:rPr>
          <w:rStyle w:val="a5"/>
          <w:color w:val="000000"/>
          <w:sz w:val="24"/>
          <w:szCs w:val="24"/>
        </w:rPr>
        <w:t>вунн</w:t>
      </w:r>
      <w:r w:rsidR="00D90B5E">
        <w:rPr>
          <w:rStyle w:val="a5"/>
          <w:color w:val="000000"/>
          <w:sz w:val="24"/>
          <w:szCs w:val="24"/>
        </w:rPr>
        <w:t>ă</w:t>
      </w:r>
      <w:proofErr w:type="spellEnd"/>
      <w:r w:rsidRPr="006A67F3">
        <w:rPr>
          <w:rStyle w:val="1"/>
          <w:color w:val="000000"/>
          <w:sz w:val="24"/>
          <w:szCs w:val="24"/>
        </w:rPr>
        <w:t xml:space="preserve"> — </w:t>
      </w:r>
      <w:proofErr w:type="spellStart"/>
      <w:r w:rsidR="00D90B5E">
        <w:rPr>
          <w:rStyle w:val="a5"/>
          <w:color w:val="000000"/>
          <w:sz w:val="24"/>
          <w:szCs w:val="24"/>
        </w:rPr>
        <w:t>тăхăр</w:t>
      </w:r>
      <w:proofErr w:type="spellEnd"/>
      <w:r w:rsidR="00D90B5E">
        <w:rPr>
          <w:rStyle w:val="a5"/>
          <w:color w:val="000000"/>
          <w:sz w:val="24"/>
          <w:szCs w:val="24"/>
        </w:rPr>
        <w:t xml:space="preserve"> </w:t>
      </w:r>
      <w:proofErr w:type="spellStart"/>
      <w:r w:rsidR="00D90B5E">
        <w:rPr>
          <w:rStyle w:val="a5"/>
          <w:color w:val="000000"/>
          <w:sz w:val="24"/>
          <w:szCs w:val="24"/>
        </w:rPr>
        <w:t>вунă</w:t>
      </w:r>
      <w:proofErr w:type="spellEnd"/>
      <w:r w:rsidR="00D90B5E">
        <w:rPr>
          <w:rStyle w:val="a5"/>
          <w:color w:val="000000"/>
          <w:sz w:val="24"/>
          <w:szCs w:val="24"/>
        </w:rPr>
        <w:t xml:space="preserve">, </w:t>
      </w:r>
      <w:proofErr w:type="spellStart"/>
      <w:r w:rsidR="00D90B5E">
        <w:rPr>
          <w:rStyle w:val="a5"/>
          <w:color w:val="000000"/>
          <w:sz w:val="24"/>
          <w:szCs w:val="24"/>
        </w:rPr>
        <w:t>тăхă</w:t>
      </w:r>
      <w:r w:rsidRPr="006A67F3">
        <w:rPr>
          <w:rStyle w:val="a5"/>
          <w:color w:val="000000"/>
          <w:sz w:val="24"/>
          <w:szCs w:val="24"/>
        </w:rPr>
        <w:t>р</w:t>
      </w:r>
      <w:proofErr w:type="spellEnd"/>
      <w:r w:rsidRPr="006A67F3">
        <w:rPr>
          <w:rStyle w:val="a5"/>
          <w:color w:val="000000"/>
          <w:sz w:val="24"/>
          <w:szCs w:val="24"/>
        </w:rPr>
        <w:t xml:space="preserve"> </w:t>
      </w:r>
      <w:proofErr w:type="spellStart"/>
      <w:r w:rsidRPr="006A67F3">
        <w:rPr>
          <w:rStyle w:val="a5"/>
          <w:color w:val="000000"/>
          <w:sz w:val="24"/>
          <w:szCs w:val="24"/>
        </w:rPr>
        <w:t>вун</w:t>
      </w:r>
      <w:proofErr w:type="spellEnd"/>
      <w:r w:rsidR="007851AB">
        <w:rPr>
          <w:rStyle w:val="1"/>
          <w:color w:val="000000"/>
          <w:sz w:val="24"/>
          <w:szCs w:val="24"/>
        </w:rPr>
        <w:t xml:space="preserve"> (девяносто)</w:t>
      </w:r>
      <w:r w:rsidRPr="006A67F3">
        <w:rPr>
          <w:rStyle w:val="1"/>
          <w:color w:val="000000"/>
          <w:sz w:val="24"/>
          <w:szCs w:val="24"/>
        </w:rPr>
        <w:t>.</w:t>
      </w:r>
    </w:p>
    <w:p w:rsidR="006A67F3" w:rsidRPr="006A67F3" w:rsidRDefault="006A67F3" w:rsidP="006A67F3">
      <w:pPr>
        <w:pStyle w:val="a3"/>
        <w:shd w:val="clear" w:color="auto" w:fill="auto"/>
        <w:spacing w:before="0" w:line="240" w:lineRule="auto"/>
        <w:ind w:left="40" w:right="240" w:firstLine="240"/>
        <w:rPr>
          <w:sz w:val="24"/>
          <w:szCs w:val="24"/>
        </w:rPr>
      </w:pPr>
      <w:r w:rsidRPr="006A67F3">
        <w:rPr>
          <w:rStyle w:val="1"/>
          <w:color w:val="000000"/>
          <w:sz w:val="24"/>
          <w:szCs w:val="24"/>
        </w:rPr>
        <w:t xml:space="preserve">Числительные </w:t>
      </w:r>
      <w:proofErr w:type="spellStart"/>
      <w:r w:rsidR="00D90B5E">
        <w:rPr>
          <w:rStyle w:val="a5"/>
          <w:color w:val="000000"/>
          <w:sz w:val="24"/>
          <w:szCs w:val="24"/>
        </w:rPr>
        <w:t>çи</w:t>
      </w:r>
      <w:r w:rsidRPr="006A67F3">
        <w:rPr>
          <w:rStyle w:val="a5"/>
          <w:color w:val="000000"/>
          <w:sz w:val="24"/>
          <w:szCs w:val="24"/>
        </w:rPr>
        <w:t>рĕм</w:t>
      </w:r>
      <w:proofErr w:type="spellEnd"/>
      <w:r w:rsidRPr="006A67F3">
        <w:rPr>
          <w:rStyle w:val="1"/>
          <w:color w:val="000000"/>
          <w:sz w:val="24"/>
          <w:szCs w:val="24"/>
        </w:rPr>
        <w:t xml:space="preserve"> — 20, </w:t>
      </w:r>
      <w:proofErr w:type="spellStart"/>
      <w:r w:rsidR="00D90B5E">
        <w:rPr>
          <w:rStyle w:val="a5"/>
          <w:color w:val="000000"/>
          <w:sz w:val="24"/>
          <w:szCs w:val="24"/>
        </w:rPr>
        <w:t>вăтă</w:t>
      </w:r>
      <w:proofErr w:type="gramStart"/>
      <w:r w:rsidRPr="006A67F3">
        <w:rPr>
          <w:rStyle w:val="a5"/>
          <w:color w:val="000000"/>
          <w:sz w:val="24"/>
          <w:szCs w:val="24"/>
        </w:rPr>
        <w:t>р</w:t>
      </w:r>
      <w:proofErr w:type="spellEnd"/>
      <w:proofErr w:type="gramEnd"/>
      <w:r w:rsidRPr="006A67F3">
        <w:rPr>
          <w:rStyle w:val="a5"/>
          <w:color w:val="000000"/>
          <w:sz w:val="24"/>
          <w:szCs w:val="24"/>
        </w:rPr>
        <w:t xml:space="preserve"> —</w:t>
      </w:r>
      <w:r w:rsidRPr="006A67F3">
        <w:rPr>
          <w:rStyle w:val="1"/>
          <w:color w:val="000000"/>
          <w:sz w:val="24"/>
          <w:szCs w:val="24"/>
        </w:rPr>
        <w:t xml:space="preserve"> 30, </w:t>
      </w:r>
      <w:proofErr w:type="spellStart"/>
      <w:r w:rsidRPr="006A67F3">
        <w:rPr>
          <w:rStyle w:val="a5"/>
          <w:color w:val="000000"/>
          <w:sz w:val="24"/>
          <w:szCs w:val="24"/>
        </w:rPr>
        <w:t>хĕрĕх</w:t>
      </w:r>
      <w:proofErr w:type="spellEnd"/>
      <w:r w:rsidRPr="006A67F3">
        <w:rPr>
          <w:rStyle w:val="1"/>
          <w:color w:val="000000"/>
          <w:sz w:val="24"/>
          <w:szCs w:val="24"/>
        </w:rPr>
        <w:t xml:space="preserve"> — 40, </w:t>
      </w:r>
      <w:proofErr w:type="spellStart"/>
      <w:r w:rsidR="00D90B5E">
        <w:rPr>
          <w:rStyle w:val="a5"/>
          <w:color w:val="000000"/>
          <w:sz w:val="24"/>
          <w:szCs w:val="24"/>
        </w:rPr>
        <w:t>утмă</w:t>
      </w:r>
      <w:r w:rsidRPr="006A67F3">
        <w:rPr>
          <w:rStyle w:val="a5"/>
          <w:color w:val="000000"/>
          <w:sz w:val="24"/>
          <w:szCs w:val="24"/>
        </w:rPr>
        <w:t>л</w:t>
      </w:r>
      <w:proofErr w:type="spellEnd"/>
      <w:r w:rsidRPr="006A67F3">
        <w:rPr>
          <w:rStyle w:val="1"/>
          <w:color w:val="000000"/>
          <w:sz w:val="24"/>
          <w:szCs w:val="24"/>
        </w:rPr>
        <w:t xml:space="preserve"> — 60, </w:t>
      </w:r>
      <w:proofErr w:type="spellStart"/>
      <w:r w:rsidR="00D90B5E">
        <w:rPr>
          <w:rStyle w:val="a5"/>
          <w:color w:val="000000"/>
          <w:sz w:val="24"/>
          <w:szCs w:val="24"/>
        </w:rPr>
        <w:t>çи</w:t>
      </w:r>
      <w:r w:rsidRPr="006A67F3">
        <w:rPr>
          <w:rStyle w:val="a5"/>
          <w:color w:val="000000"/>
          <w:sz w:val="24"/>
          <w:szCs w:val="24"/>
        </w:rPr>
        <w:t>тмĕл</w:t>
      </w:r>
      <w:proofErr w:type="spellEnd"/>
      <w:r w:rsidRPr="006A67F3">
        <w:rPr>
          <w:rStyle w:val="1"/>
          <w:color w:val="000000"/>
          <w:sz w:val="24"/>
          <w:szCs w:val="24"/>
        </w:rPr>
        <w:t xml:space="preserve"> — 70, </w:t>
      </w:r>
      <w:proofErr w:type="spellStart"/>
      <w:r w:rsidR="00D90B5E">
        <w:rPr>
          <w:rStyle w:val="a5"/>
          <w:color w:val="000000"/>
          <w:sz w:val="24"/>
          <w:szCs w:val="24"/>
        </w:rPr>
        <w:t>ç</w:t>
      </w:r>
      <w:r w:rsidRPr="006A67F3">
        <w:rPr>
          <w:rStyle w:val="a5"/>
          <w:color w:val="000000"/>
          <w:sz w:val="24"/>
          <w:szCs w:val="24"/>
        </w:rPr>
        <w:t>ĕр</w:t>
      </w:r>
      <w:proofErr w:type="spellEnd"/>
      <w:r w:rsidRPr="006A67F3">
        <w:rPr>
          <w:rStyle w:val="1"/>
          <w:color w:val="000000"/>
          <w:sz w:val="24"/>
          <w:szCs w:val="24"/>
        </w:rPr>
        <w:t xml:space="preserve"> — 100, </w:t>
      </w:r>
      <w:proofErr w:type="spellStart"/>
      <w:r w:rsidRPr="006A67F3">
        <w:rPr>
          <w:rStyle w:val="a5"/>
          <w:color w:val="000000"/>
          <w:sz w:val="24"/>
          <w:szCs w:val="24"/>
        </w:rPr>
        <w:t>пин</w:t>
      </w:r>
      <w:proofErr w:type="spellEnd"/>
      <w:r w:rsidRPr="006A67F3">
        <w:rPr>
          <w:rStyle w:val="1"/>
          <w:color w:val="000000"/>
          <w:sz w:val="24"/>
          <w:szCs w:val="24"/>
        </w:rPr>
        <w:t xml:space="preserve"> — 1000 имеют только одну форму.</w:t>
      </w:r>
    </w:p>
    <w:p w:rsidR="006A67F3" w:rsidRPr="006A67F3" w:rsidRDefault="006A67F3" w:rsidP="006A67F3">
      <w:pPr>
        <w:pStyle w:val="a3"/>
        <w:shd w:val="clear" w:color="auto" w:fill="auto"/>
        <w:spacing w:before="0" w:line="240" w:lineRule="auto"/>
        <w:ind w:left="40" w:right="240" w:firstLine="240"/>
        <w:rPr>
          <w:sz w:val="24"/>
          <w:szCs w:val="24"/>
        </w:rPr>
      </w:pPr>
      <w:r w:rsidRPr="006A67F3">
        <w:rPr>
          <w:rStyle w:val="1"/>
          <w:color w:val="000000"/>
          <w:sz w:val="24"/>
          <w:szCs w:val="24"/>
        </w:rPr>
        <w:t xml:space="preserve">При обозначении количества предметов названия десятков и единиц употребляются в краткой форме: </w:t>
      </w:r>
      <w:proofErr w:type="spellStart"/>
      <w:r w:rsidR="00D90B5E">
        <w:rPr>
          <w:rStyle w:val="a5"/>
          <w:color w:val="000000"/>
          <w:sz w:val="24"/>
          <w:szCs w:val="24"/>
        </w:rPr>
        <w:t>сакă</w:t>
      </w:r>
      <w:proofErr w:type="gramStart"/>
      <w:r w:rsidR="00D90B5E">
        <w:rPr>
          <w:rStyle w:val="a5"/>
          <w:color w:val="000000"/>
          <w:sz w:val="24"/>
          <w:szCs w:val="24"/>
        </w:rPr>
        <w:t>р</w:t>
      </w:r>
      <w:proofErr w:type="spellEnd"/>
      <w:proofErr w:type="gramEnd"/>
      <w:r w:rsidR="00D90B5E">
        <w:rPr>
          <w:rStyle w:val="a5"/>
          <w:color w:val="000000"/>
          <w:sz w:val="24"/>
          <w:szCs w:val="24"/>
        </w:rPr>
        <w:t xml:space="preserve"> </w:t>
      </w:r>
      <w:proofErr w:type="spellStart"/>
      <w:r w:rsidR="00D90B5E">
        <w:rPr>
          <w:rStyle w:val="a5"/>
          <w:color w:val="000000"/>
          <w:sz w:val="24"/>
          <w:szCs w:val="24"/>
        </w:rPr>
        <w:t>вун</w:t>
      </w:r>
      <w:proofErr w:type="spellEnd"/>
      <w:r w:rsidR="00D90B5E">
        <w:rPr>
          <w:rStyle w:val="a5"/>
          <w:color w:val="000000"/>
          <w:sz w:val="24"/>
          <w:szCs w:val="24"/>
        </w:rPr>
        <w:t xml:space="preserve"> </w:t>
      </w:r>
      <w:proofErr w:type="spellStart"/>
      <w:r w:rsidR="00D90B5E">
        <w:rPr>
          <w:rStyle w:val="a5"/>
          <w:color w:val="000000"/>
          <w:sz w:val="24"/>
          <w:szCs w:val="24"/>
        </w:rPr>
        <w:t>виç</w:t>
      </w:r>
      <w:proofErr w:type="spellEnd"/>
      <w:r w:rsidRPr="006A67F3">
        <w:rPr>
          <w:rStyle w:val="a5"/>
          <w:color w:val="000000"/>
          <w:sz w:val="24"/>
          <w:szCs w:val="24"/>
        </w:rPr>
        <w:t xml:space="preserve"> </w:t>
      </w:r>
      <w:proofErr w:type="spellStart"/>
      <w:r w:rsidRPr="006A67F3">
        <w:rPr>
          <w:rStyle w:val="a5"/>
          <w:color w:val="000000"/>
          <w:sz w:val="24"/>
          <w:szCs w:val="24"/>
        </w:rPr>
        <w:t>тĕнкĕ</w:t>
      </w:r>
      <w:proofErr w:type="spellEnd"/>
      <w:r w:rsidRPr="006A67F3">
        <w:rPr>
          <w:rStyle w:val="a5"/>
          <w:color w:val="000000"/>
          <w:sz w:val="24"/>
          <w:szCs w:val="24"/>
        </w:rPr>
        <w:t xml:space="preserve"> </w:t>
      </w:r>
      <w:r w:rsidRPr="006A67F3">
        <w:rPr>
          <w:rStyle w:val="1"/>
          <w:color w:val="000000"/>
          <w:sz w:val="24"/>
          <w:szCs w:val="24"/>
        </w:rPr>
        <w:t xml:space="preserve">«83 рубля». В краткой форме употребляются названия десятков и единиц в составе сложных числительных и при отвлеченном счете. Исключение составляет последнее число, которое в этом случае всегда стоит в полной форме. Например: </w:t>
      </w:r>
      <w:proofErr w:type="spellStart"/>
      <w:r w:rsidR="00D90B5E">
        <w:rPr>
          <w:rStyle w:val="a5"/>
          <w:color w:val="000000"/>
          <w:sz w:val="24"/>
          <w:szCs w:val="24"/>
        </w:rPr>
        <w:t>улт</w:t>
      </w:r>
      <w:proofErr w:type="spellEnd"/>
      <w:r w:rsidR="00D90B5E">
        <w:rPr>
          <w:rStyle w:val="a5"/>
          <w:color w:val="000000"/>
          <w:sz w:val="24"/>
          <w:szCs w:val="24"/>
        </w:rPr>
        <w:t xml:space="preserve"> </w:t>
      </w:r>
      <w:proofErr w:type="spellStart"/>
      <w:r w:rsidR="00D90B5E">
        <w:rPr>
          <w:rStyle w:val="a5"/>
          <w:color w:val="000000"/>
          <w:sz w:val="24"/>
          <w:szCs w:val="24"/>
        </w:rPr>
        <w:t>ç</w:t>
      </w:r>
      <w:r w:rsidRPr="006A67F3">
        <w:rPr>
          <w:rStyle w:val="a5"/>
          <w:color w:val="000000"/>
          <w:sz w:val="24"/>
          <w:szCs w:val="24"/>
        </w:rPr>
        <w:t>ĕ</w:t>
      </w:r>
      <w:proofErr w:type="gramStart"/>
      <w:r w:rsidRPr="006A67F3">
        <w:rPr>
          <w:rStyle w:val="a5"/>
          <w:color w:val="000000"/>
          <w:sz w:val="24"/>
          <w:szCs w:val="24"/>
        </w:rPr>
        <w:t>р</w:t>
      </w:r>
      <w:proofErr w:type="spellEnd"/>
      <w:proofErr w:type="gramEnd"/>
      <w:r w:rsidRPr="006A67F3">
        <w:rPr>
          <w:rStyle w:val="a5"/>
          <w:color w:val="000000"/>
          <w:sz w:val="24"/>
          <w:szCs w:val="24"/>
        </w:rPr>
        <w:t xml:space="preserve"> </w:t>
      </w:r>
      <w:proofErr w:type="spellStart"/>
      <w:r w:rsidRPr="006A67F3">
        <w:rPr>
          <w:rStyle w:val="a5"/>
          <w:color w:val="000000"/>
          <w:sz w:val="24"/>
          <w:szCs w:val="24"/>
        </w:rPr>
        <w:t>сак</w:t>
      </w:r>
      <w:r w:rsidR="00D90B5E">
        <w:rPr>
          <w:rStyle w:val="a5"/>
          <w:color w:val="000000"/>
          <w:sz w:val="24"/>
          <w:szCs w:val="24"/>
        </w:rPr>
        <w:t>ă</w:t>
      </w:r>
      <w:r w:rsidRPr="006A67F3">
        <w:rPr>
          <w:rStyle w:val="a5"/>
          <w:color w:val="000000"/>
          <w:sz w:val="24"/>
          <w:szCs w:val="24"/>
        </w:rPr>
        <w:t>р</w:t>
      </w:r>
      <w:proofErr w:type="spellEnd"/>
      <w:r w:rsidRPr="006A67F3">
        <w:rPr>
          <w:rStyle w:val="a5"/>
          <w:color w:val="000000"/>
          <w:sz w:val="24"/>
          <w:szCs w:val="24"/>
        </w:rPr>
        <w:t xml:space="preserve"> </w:t>
      </w:r>
      <w:proofErr w:type="spellStart"/>
      <w:r w:rsidRPr="006A67F3">
        <w:rPr>
          <w:rStyle w:val="a5"/>
          <w:color w:val="000000"/>
          <w:sz w:val="24"/>
          <w:szCs w:val="24"/>
        </w:rPr>
        <w:t>вун</w:t>
      </w:r>
      <w:proofErr w:type="spellEnd"/>
      <w:r w:rsidRPr="006A67F3">
        <w:rPr>
          <w:rStyle w:val="a5"/>
          <w:color w:val="000000"/>
          <w:sz w:val="24"/>
          <w:szCs w:val="24"/>
        </w:rPr>
        <w:t xml:space="preserve"> </w:t>
      </w:r>
      <w:proofErr w:type="spellStart"/>
      <w:r w:rsidRPr="006A67F3">
        <w:rPr>
          <w:rStyle w:val="a5"/>
          <w:color w:val="000000"/>
          <w:sz w:val="24"/>
          <w:szCs w:val="24"/>
        </w:rPr>
        <w:t>ултт</w:t>
      </w:r>
      <w:r w:rsidR="00D90B5E">
        <w:rPr>
          <w:rStyle w:val="a5"/>
          <w:color w:val="000000"/>
          <w:sz w:val="24"/>
          <w:szCs w:val="24"/>
        </w:rPr>
        <w:t>ă</w:t>
      </w:r>
      <w:proofErr w:type="spellEnd"/>
      <w:r w:rsidRPr="006A67F3">
        <w:rPr>
          <w:rStyle w:val="1"/>
          <w:color w:val="000000"/>
          <w:sz w:val="24"/>
          <w:szCs w:val="24"/>
        </w:rPr>
        <w:t xml:space="preserve"> «</w:t>
      </w:r>
      <w:r w:rsidRPr="006A67F3">
        <w:rPr>
          <w:rStyle w:val="0pt"/>
          <w:color w:val="000000"/>
          <w:sz w:val="24"/>
          <w:szCs w:val="24"/>
        </w:rPr>
        <w:t>686</w:t>
      </w:r>
      <w:r w:rsidRPr="006A67F3">
        <w:rPr>
          <w:rStyle w:val="1"/>
          <w:color w:val="000000"/>
          <w:sz w:val="24"/>
          <w:szCs w:val="24"/>
        </w:rPr>
        <w:t xml:space="preserve">». Числительное 11 имеет только краткую форму— </w:t>
      </w:r>
      <w:proofErr w:type="spellStart"/>
      <w:proofErr w:type="gramStart"/>
      <w:r w:rsidRPr="006A67F3">
        <w:rPr>
          <w:rStyle w:val="a5"/>
          <w:color w:val="000000"/>
          <w:sz w:val="24"/>
          <w:szCs w:val="24"/>
        </w:rPr>
        <w:t>ву</w:t>
      </w:r>
      <w:proofErr w:type="gramEnd"/>
      <w:r w:rsidRPr="006A67F3">
        <w:rPr>
          <w:rStyle w:val="a5"/>
          <w:color w:val="000000"/>
          <w:sz w:val="24"/>
          <w:szCs w:val="24"/>
        </w:rPr>
        <w:t>н</w:t>
      </w:r>
      <w:proofErr w:type="spellEnd"/>
      <w:r w:rsidRPr="006A67F3">
        <w:rPr>
          <w:rStyle w:val="a5"/>
          <w:color w:val="000000"/>
          <w:sz w:val="24"/>
          <w:szCs w:val="24"/>
        </w:rPr>
        <w:t xml:space="preserve"> </w:t>
      </w:r>
      <w:proofErr w:type="spellStart"/>
      <w:r w:rsidRPr="006A67F3">
        <w:rPr>
          <w:rStyle w:val="a5"/>
          <w:color w:val="000000"/>
          <w:sz w:val="24"/>
          <w:szCs w:val="24"/>
        </w:rPr>
        <w:t>пĕр</w:t>
      </w:r>
      <w:proofErr w:type="spellEnd"/>
      <w:r w:rsidRPr="006A67F3">
        <w:rPr>
          <w:rStyle w:val="a5"/>
          <w:color w:val="000000"/>
          <w:sz w:val="24"/>
          <w:szCs w:val="24"/>
        </w:rPr>
        <w:t>.</w:t>
      </w:r>
    </w:p>
    <w:p w:rsidR="006A67F3" w:rsidRPr="006A67F3" w:rsidRDefault="006A67F3" w:rsidP="006A67F3">
      <w:pPr>
        <w:pStyle w:val="a3"/>
        <w:shd w:val="clear" w:color="auto" w:fill="auto"/>
        <w:spacing w:before="0" w:after="191" w:line="240" w:lineRule="auto"/>
        <w:ind w:left="40" w:right="240" w:firstLine="240"/>
        <w:rPr>
          <w:sz w:val="24"/>
          <w:szCs w:val="24"/>
        </w:rPr>
      </w:pPr>
      <w:r w:rsidRPr="006A67F3">
        <w:rPr>
          <w:rStyle w:val="1"/>
          <w:color w:val="000000"/>
          <w:sz w:val="24"/>
          <w:szCs w:val="24"/>
        </w:rPr>
        <w:t xml:space="preserve">В сложных числительных после слова </w:t>
      </w:r>
      <w:proofErr w:type="spellStart"/>
      <w:r w:rsidRPr="006A67F3">
        <w:rPr>
          <w:rStyle w:val="a5"/>
          <w:color w:val="000000"/>
          <w:sz w:val="24"/>
          <w:szCs w:val="24"/>
        </w:rPr>
        <w:t>пин</w:t>
      </w:r>
      <w:proofErr w:type="spellEnd"/>
      <w:r w:rsidR="007851AB">
        <w:rPr>
          <w:rStyle w:val="1"/>
          <w:color w:val="000000"/>
          <w:sz w:val="24"/>
          <w:szCs w:val="24"/>
        </w:rPr>
        <w:t xml:space="preserve"> (тысяча) вставля</w:t>
      </w:r>
      <w:r w:rsidR="007851AB">
        <w:rPr>
          <w:rStyle w:val="1"/>
          <w:color w:val="000000"/>
          <w:sz w:val="24"/>
          <w:szCs w:val="24"/>
        </w:rPr>
        <w:softHyphen/>
        <w:t xml:space="preserve">ется союз </w:t>
      </w:r>
      <w:r w:rsidR="007851AB" w:rsidRPr="007851AB">
        <w:rPr>
          <w:rStyle w:val="1"/>
          <w:i/>
          <w:color w:val="000000"/>
          <w:sz w:val="24"/>
          <w:szCs w:val="24"/>
        </w:rPr>
        <w:t>те</w:t>
      </w:r>
      <w:r w:rsidRPr="006A67F3">
        <w:rPr>
          <w:rStyle w:val="1"/>
          <w:color w:val="000000"/>
          <w:sz w:val="24"/>
          <w:szCs w:val="24"/>
        </w:rPr>
        <w:t xml:space="preserve">, напр.: </w:t>
      </w:r>
      <w:proofErr w:type="spellStart"/>
      <w:r w:rsidR="00D90B5E">
        <w:rPr>
          <w:rStyle w:val="a5"/>
          <w:color w:val="000000"/>
          <w:sz w:val="24"/>
          <w:szCs w:val="24"/>
        </w:rPr>
        <w:t>пин</w:t>
      </w:r>
      <w:proofErr w:type="spellEnd"/>
      <w:r w:rsidR="00D90B5E">
        <w:rPr>
          <w:rStyle w:val="a5"/>
          <w:color w:val="000000"/>
          <w:sz w:val="24"/>
          <w:szCs w:val="24"/>
        </w:rPr>
        <w:t xml:space="preserve"> те </w:t>
      </w:r>
      <w:proofErr w:type="spellStart"/>
      <w:r w:rsidR="00D90B5E">
        <w:rPr>
          <w:rStyle w:val="a5"/>
          <w:color w:val="000000"/>
          <w:sz w:val="24"/>
          <w:szCs w:val="24"/>
        </w:rPr>
        <w:t>тăхăр</w:t>
      </w:r>
      <w:proofErr w:type="spellEnd"/>
      <w:r w:rsidR="00D90B5E">
        <w:rPr>
          <w:rStyle w:val="a5"/>
          <w:color w:val="000000"/>
          <w:sz w:val="24"/>
          <w:szCs w:val="24"/>
        </w:rPr>
        <w:t xml:space="preserve"> </w:t>
      </w:r>
      <w:proofErr w:type="spellStart"/>
      <w:r w:rsidR="00D90B5E">
        <w:rPr>
          <w:rStyle w:val="a5"/>
          <w:color w:val="000000"/>
          <w:sz w:val="24"/>
          <w:szCs w:val="24"/>
        </w:rPr>
        <w:t>ç</w:t>
      </w:r>
      <w:r w:rsidRPr="006A67F3">
        <w:rPr>
          <w:rStyle w:val="a5"/>
          <w:color w:val="000000"/>
          <w:sz w:val="24"/>
          <w:szCs w:val="24"/>
        </w:rPr>
        <w:t>ĕ</w:t>
      </w:r>
      <w:proofErr w:type="gramStart"/>
      <w:r w:rsidR="00D90B5E">
        <w:rPr>
          <w:rStyle w:val="a5"/>
          <w:color w:val="000000"/>
          <w:sz w:val="24"/>
          <w:szCs w:val="24"/>
        </w:rPr>
        <w:t>р</w:t>
      </w:r>
      <w:proofErr w:type="spellEnd"/>
      <w:proofErr w:type="gramEnd"/>
      <w:r w:rsidR="00D90B5E">
        <w:rPr>
          <w:rStyle w:val="a5"/>
          <w:color w:val="000000"/>
          <w:sz w:val="24"/>
          <w:szCs w:val="24"/>
        </w:rPr>
        <w:t xml:space="preserve"> </w:t>
      </w:r>
      <w:proofErr w:type="spellStart"/>
      <w:r w:rsidR="00D90B5E">
        <w:rPr>
          <w:rStyle w:val="a5"/>
          <w:color w:val="000000"/>
          <w:sz w:val="24"/>
          <w:szCs w:val="24"/>
        </w:rPr>
        <w:t>тăхă</w:t>
      </w:r>
      <w:r w:rsidRPr="006A67F3">
        <w:rPr>
          <w:rStyle w:val="a5"/>
          <w:color w:val="000000"/>
          <w:sz w:val="24"/>
          <w:szCs w:val="24"/>
        </w:rPr>
        <w:t>р</w:t>
      </w:r>
      <w:proofErr w:type="spellEnd"/>
      <w:r w:rsidRPr="006A67F3">
        <w:rPr>
          <w:rStyle w:val="a5"/>
          <w:color w:val="000000"/>
          <w:sz w:val="24"/>
          <w:szCs w:val="24"/>
        </w:rPr>
        <w:t xml:space="preserve"> </w:t>
      </w:r>
      <w:proofErr w:type="spellStart"/>
      <w:r w:rsidRPr="006A67F3">
        <w:rPr>
          <w:rStyle w:val="a5"/>
          <w:color w:val="000000"/>
          <w:sz w:val="24"/>
          <w:szCs w:val="24"/>
        </w:rPr>
        <w:t>вун</w:t>
      </w:r>
      <w:proofErr w:type="spellEnd"/>
      <w:r w:rsidRPr="006A67F3">
        <w:rPr>
          <w:rStyle w:val="a5"/>
          <w:color w:val="000000"/>
          <w:sz w:val="24"/>
          <w:szCs w:val="24"/>
        </w:rPr>
        <w:t xml:space="preserve"> </w:t>
      </w:r>
      <w:proofErr w:type="spellStart"/>
      <w:r w:rsidRPr="006A67F3">
        <w:rPr>
          <w:rStyle w:val="a5"/>
          <w:color w:val="000000"/>
          <w:sz w:val="24"/>
          <w:szCs w:val="24"/>
        </w:rPr>
        <w:t>пĕррĕмĕ</w:t>
      </w:r>
      <w:r w:rsidR="00D90B5E">
        <w:rPr>
          <w:rStyle w:val="a5"/>
          <w:color w:val="000000"/>
          <w:sz w:val="24"/>
          <w:szCs w:val="24"/>
        </w:rPr>
        <w:t>ш</w:t>
      </w:r>
      <w:proofErr w:type="spellEnd"/>
      <w:r w:rsidR="00D90B5E">
        <w:rPr>
          <w:rStyle w:val="a5"/>
          <w:color w:val="000000"/>
          <w:sz w:val="24"/>
          <w:szCs w:val="24"/>
        </w:rPr>
        <w:t xml:space="preserve"> </w:t>
      </w:r>
      <w:proofErr w:type="spellStart"/>
      <w:r w:rsidR="00D90B5E">
        <w:rPr>
          <w:rStyle w:val="a5"/>
          <w:color w:val="000000"/>
          <w:sz w:val="24"/>
          <w:szCs w:val="24"/>
        </w:rPr>
        <w:t>ç</w:t>
      </w:r>
      <w:r w:rsidRPr="006A67F3">
        <w:rPr>
          <w:rStyle w:val="a5"/>
          <w:color w:val="000000"/>
          <w:sz w:val="24"/>
          <w:szCs w:val="24"/>
        </w:rPr>
        <w:t>ул</w:t>
      </w:r>
      <w:proofErr w:type="spellEnd"/>
      <w:r w:rsidRPr="006A67F3">
        <w:rPr>
          <w:rStyle w:val="a5"/>
          <w:color w:val="000000"/>
          <w:sz w:val="24"/>
          <w:szCs w:val="24"/>
        </w:rPr>
        <w:t xml:space="preserve"> </w:t>
      </w:r>
      <w:r w:rsidR="007851AB">
        <w:rPr>
          <w:rStyle w:val="1"/>
          <w:color w:val="000000"/>
          <w:sz w:val="24"/>
          <w:szCs w:val="24"/>
        </w:rPr>
        <w:t>(1991-й год)</w:t>
      </w:r>
      <w:r w:rsidRPr="006A67F3">
        <w:rPr>
          <w:rStyle w:val="1"/>
          <w:color w:val="000000"/>
          <w:sz w:val="24"/>
          <w:szCs w:val="24"/>
        </w:rPr>
        <w:t xml:space="preserve">, </w:t>
      </w:r>
      <w:proofErr w:type="spellStart"/>
      <w:r w:rsidR="00D90B5E">
        <w:rPr>
          <w:rStyle w:val="a5"/>
          <w:color w:val="000000"/>
          <w:sz w:val="24"/>
          <w:szCs w:val="24"/>
        </w:rPr>
        <w:t>вун</w:t>
      </w:r>
      <w:proofErr w:type="spellEnd"/>
      <w:r w:rsidR="00D90B5E">
        <w:rPr>
          <w:rStyle w:val="a5"/>
          <w:color w:val="000000"/>
          <w:sz w:val="24"/>
          <w:szCs w:val="24"/>
        </w:rPr>
        <w:t xml:space="preserve"> </w:t>
      </w:r>
      <w:proofErr w:type="spellStart"/>
      <w:r w:rsidR="00D90B5E">
        <w:rPr>
          <w:rStyle w:val="a5"/>
          <w:color w:val="000000"/>
          <w:sz w:val="24"/>
          <w:szCs w:val="24"/>
        </w:rPr>
        <w:t>и</w:t>
      </w:r>
      <w:r w:rsidRPr="006A67F3">
        <w:rPr>
          <w:rStyle w:val="a5"/>
          <w:color w:val="000000"/>
          <w:sz w:val="24"/>
          <w:szCs w:val="24"/>
        </w:rPr>
        <w:t>кĕ</w:t>
      </w:r>
      <w:proofErr w:type="spellEnd"/>
      <w:r w:rsidR="00D90B5E">
        <w:rPr>
          <w:rStyle w:val="a5"/>
          <w:color w:val="000000"/>
          <w:sz w:val="24"/>
          <w:szCs w:val="24"/>
        </w:rPr>
        <w:t xml:space="preserve"> </w:t>
      </w:r>
      <w:proofErr w:type="spellStart"/>
      <w:r w:rsidR="00D90B5E">
        <w:rPr>
          <w:rStyle w:val="a5"/>
          <w:color w:val="000000"/>
          <w:sz w:val="24"/>
          <w:szCs w:val="24"/>
        </w:rPr>
        <w:t>пин</w:t>
      </w:r>
      <w:proofErr w:type="spellEnd"/>
      <w:r w:rsidR="00D90B5E">
        <w:rPr>
          <w:rStyle w:val="a5"/>
          <w:color w:val="000000"/>
          <w:sz w:val="24"/>
          <w:szCs w:val="24"/>
        </w:rPr>
        <w:t xml:space="preserve"> те </w:t>
      </w:r>
      <w:proofErr w:type="spellStart"/>
      <w:r w:rsidR="00D90B5E">
        <w:rPr>
          <w:rStyle w:val="a5"/>
          <w:color w:val="000000"/>
          <w:sz w:val="24"/>
          <w:szCs w:val="24"/>
        </w:rPr>
        <w:t>улт</w:t>
      </w:r>
      <w:proofErr w:type="spellEnd"/>
      <w:r w:rsidR="00D90B5E">
        <w:rPr>
          <w:rStyle w:val="a5"/>
          <w:color w:val="000000"/>
          <w:sz w:val="24"/>
          <w:szCs w:val="24"/>
        </w:rPr>
        <w:t xml:space="preserve"> </w:t>
      </w:r>
      <w:proofErr w:type="spellStart"/>
      <w:r w:rsidR="00D90B5E">
        <w:rPr>
          <w:rStyle w:val="a5"/>
          <w:color w:val="000000"/>
          <w:sz w:val="24"/>
          <w:szCs w:val="24"/>
        </w:rPr>
        <w:t>ç</w:t>
      </w:r>
      <w:r w:rsidRPr="006A67F3">
        <w:rPr>
          <w:rStyle w:val="a5"/>
          <w:color w:val="000000"/>
          <w:sz w:val="24"/>
          <w:szCs w:val="24"/>
        </w:rPr>
        <w:t>ĕр</w:t>
      </w:r>
      <w:proofErr w:type="spellEnd"/>
      <w:r w:rsidRPr="006A67F3">
        <w:rPr>
          <w:rStyle w:val="a5"/>
          <w:color w:val="000000"/>
          <w:sz w:val="24"/>
          <w:szCs w:val="24"/>
        </w:rPr>
        <w:t xml:space="preserve"> </w:t>
      </w:r>
      <w:proofErr w:type="spellStart"/>
      <w:r w:rsidRPr="006A67F3">
        <w:rPr>
          <w:rStyle w:val="a5"/>
          <w:color w:val="000000"/>
          <w:sz w:val="24"/>
          <w:szCs w:val="24"/>
        </w:rPr>
        <w:t>тĕнкĕ</w:t>
      </w:r>
      <w:proofErr w:type="spellEnd"/>
      <w:r w:rsidR="007851AB">
        <w:rPr>
          <w:rStyle w:val="1"/>
          <w:color w:val="000000"/>
          <w:sz w:val="24"/>
          <w:szCs w:val="24"/>
        </w:rPr>
        <w:t xml:space="preserve"> (12600 рублей)</w:t>
      </w:r>
      <w:r w:rsidRPr="006A67F3">
        <w:rPr>
          <w:rStyle w:val="1"/>
          <w:color w:val="000000"/>
          <w:sz w:val="24"/>
          <w:szCs w:val="24"/>
        </w:rPr>
        <w:t>.</w:t>
      </w:r>
    </w:p>
    <w:p w:rsidR="006A67F3" w:rsidRPr="006A67F3" w:rsidRDefault="006A67F3" w:rsidP="006E6A23">
      <w:pPr>
        <w:rPr>
          <w:i/>
          <w:sz w:val="24"/>
          <w:szCs w:val="24"/>
        </w:rPr>
      </w:pPr>
    </w:p>
    <w:p w:rsidR="006A67F3" w:rsidRPr="00032EEB" w:rsidRDefault="001258CB" w:rsidP="006A67F3">
      <w:pPr>
        <w:ind w:firstLine="708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  <w:r w:rsidRPr="00032EEB">
        <w:rPr>
          <w:b/>
          <w:sz w:val="24"/>
          <w:szCs w:val="24"/>
        </w:rPr>
        <w:t>ПОРЯДКОВЫЕ ЧИСЛИТЕЛЬНЫЕ</w:t>
      </w:r>
    </w:p>
    <w:p w:rsidR="001258CB" w:rsidRPr="001258CB" w:rsidRDefault="001258CB" w:rsidP="001258CB">
      <w:pPr>
        <w:pStyle w:val="a3"/>
        <w:shd w:val="clear" w:color="auto" w:fill="auto"/>
        <w:spacing w:before="0" w:after="60" w:line="240" w:lineRule="auto"/>
        <w:ind w:right="220" w:firstLine="0"/>
        <w:rPr>
          <w:rStyle w:val="a6"/>
          <w:i/>
          <w:color w:val="000000"/>
          <w:sz w:val="24"/>
          <w:szCs w:val="24"/>
        </w:rPr>
      </w:pPr>
      <w:r w:rsidRPr="001258CB">
        <w:rPr>
          <w:rStyle w:val="1"/>
          <w:color w:val="000000"/>
          <w:sz w:val="24"/>
          <w:szCs w:val="24"/>
        </w:rPr>
        <w:t xml:space="preserve">Порядковые числительные образуются </w:t>
      </w:r>
      <w:r w:rsidR="001C79F4">
        <w:rPr>
          <w:rStyle w:val="1"/>
          <w:color w:val="000000"/>
          <w:sz w:val="24"/>
          <w:szCs w:val="24"/>
        </w:rPr>
        <w:t>от полной формы коли</w:t>
      </w:r>
      <w:r>
        <w:rPr>
          <w:rStyle w:val="1"/>
          <w:color w:val="000000"/>
          <w:sz w:val="24"/>
          <w:szCs w:val="24"/>
        </w:rPr>
        <w:t xml:space="preserve">чественных </w:t>
      </w:r>
      <w:r w:rsidRPr="001258CB">
        <w:rPr>
          <w:rStyle w:val="1"/>
          <w:color w:val="000000"/>
          <w:sz w:val="24"/>
          <w:szCs w:val="24"/>
        </w:rPr>
        <w:t xml:space="preserve">числительных посредством аффикса </w:t>
      </w:r>
      <w:proofErr w:type="gramStart"/>
      <w:r w:rsidRPr="001258CB">
        <w:rPr>
          <w:rStyle w:val="a6"/>
          <w:i/>
          <w:color w:val="000000"/>
          <w:sz w:val="24"/>
          <w:szCs w:val="24"/>
        </w:rPr>
        <w:t>-</w:t>
      </w:r>
      <w:proofErr w:type="spellStart"/>
      <w:r w:rsidRPr="001258CB">
        <w:rPr>
          <w:rStyle w:val="a6"/>
          <w:i/>
          <w:color w:val="000000"/>
          <w:sz w:val="24"/>
          <w:szCs w:val="24"/>
        </w:rPr>
        <w:t>м</w:t>
      </w:r>
      <w:proofErr w:type="gramEnd"/>
      <w:r w:rsidRPr="001258CB">
        <w:rPr>
          <w:rStyle w:val="a6"/>
          <w:i/>
          <w:color w:val="000000"/>
          <w:sz w:val="24"/>
          <w:szCs w:val="24"/>
        </w:rPr>
        <w:t>ĕш</w:t>
      </w:r>
      <w:proofErr w:type="spellEnd"/>
      <w:r w:rsidRPr="001258CB">
        <w:rPr>
          <w:rStyle w:val="a6"/>
          <w:i/>
          <w:color w:val="000000"/>
          <w:sz w:val="24"/>
          <w:szCs w:val="24"/>
        </w:rPr>
        <w:t xml:space="preserve">. </w:t>
      </w:r>
    </w:p>
    <w:p w:rsidR="001258CB" w:rsidRPr="001258CB" w:rsidRDefault="001258CB" w:rsidP="001258CB">
      <w:pPr>
        <w:pStyle w:val="a3"/>
        <w:shd w:val="clear" w:color="auto" w:fill="auto"/>
        <w:spacing w:before="0" w:after="60" w:line="240" w:lineRule="auto"/>
        <w:ind w:right="220" w:firstLine="0"/>
        <w:rPr>
          <w:sz w:val="24"/>
          <w:szCs w:val="24"/>
        </w:rPr>
      </w:pPr>
      <w:r>
        <w:rPr>
          <w:rStyle w:val="a6"/>
          <w:color w:val="000000"/>
          <w:sz w:val="24"/>
          <w:szCs w:val="24"/>
        </w:rPr>
        <w:t xml:space="preserve">        </w:t>
      </w:r>
      <w:r w:rsidRPr="001258CB">
        <w:rPr>
          <w:rStyle w:val="1"/>
          <w:color w:val="000000"/>
          <w:sz w:val="24"/>
          <w:szCs w:val="24"/>
        </w:rPr>
        <w:t>Примеры:</w:t>
      </w:r>
    </w:p>
    <w:p w:rsidR="001258CB" w:rsidRPr="001258CB" w:rsidRDefault="001258CB" w:rsidP="001258CB">
      <w:pPr>
        <w:pStyle w:val="40"/>
        <w:shd w:val="clear" w:color="auto" w:fill="auto"/>
        <w:tabs>
          <w:tab w:val="left" w:pos="2443"/>
          <w:tab w:val="right" w:pos="4627"/>
          <w:tab w:val="right" w:pos="5608"/>
        </w:tabs>
        <w:spacing w:before="0" w:line="240" w:lineRule="auto"/>
        <w:ind w:left="700"/>
        <w:rPr>
          <w:sz w:val="24"/>
          <w:szCs w:val="24"/>
        </w:rPr>
      </w:pPr>
      <w:proofErr w:type="spellStart"/>
      <w:proofErr w:type="gramStart"/>
      <w:r w:rsidRPr="001258CB">
        <w:rPr>
          <w:rStyle w:val="4"/>
          <w:color w:val="000000"/>
          <w:sz w:val="24"/>
          <w:szCs w:val="24"/>
        </w:rPr>
        <w:t>п</w:t>
      </w:r>
      <w:proofErr w:type="gramEnd"/>
      <w:r>
        <w:rPr>
          <w:rStyle w:val="4"/>
          <w:color w:val="000000"/>
          <w:sz w:val="24"/>
          <w:szCs w:val="24"/>
        </w:rPr>
        <w:t>ĕ</w:t>
      </w:r>
      <w:r w:rsidRPr="001258CB">
        <w:rPr>
          <w:rStyle w:val="4"/>
          <w:color w:val="000000"/>
          <w:sz w:val="24"/>
          <w:szCs w:val="24"/>
        </w:rPr>
        <w:t>рр</w:t>
      </w:r>
      <w:r>
        <w:rPr>
          <w:rStyle w:val="4"/>
          <w:color w:val="000000"/>
          <w:sz w:val="24"/>
          <w:szCs w:val="24"/>
        </w:rPr>
        <w:t>ĕ</w:t>
      </w:r>
      <w:r w:rsidRPr="001258CB">
        <w:rPr>
          <w:rStyle w:val="4"/>
          <w:color w:val="000000"/>
          <w:sz w:val="24"/>
          <w:szCs w:val="24"/>
        </w:rPr>
        <w:t>-м</w:t>
      </w:r>
      <w:r>
        <w:rPr>
          <w:rStyle w:val="4"/>
          <w:color w:val="000000"/>
          <w:sz w:val="24"/>
          <w:szCs w:val="24"/>
        </w:rPr>
        <w:t>ĕ</w:t>
      </w:r>
      <w:r w:rsidRPr="001258CB">
        <w:rPr>
          <w:rStyle w:val="4"/>
          <w:color w:val="000000"/>
          <w:sz w:val="24"/>
          <w:szCs w:val="24"/>
        </w:rPr>
        <w:t>ш</w:t>
      </w:r>
      <w:proofErr w:type="spellEnd"/>
      <w:r w:rsidRPr="001258CB">
        <w:rPr>
          <w:rStyle w:val="4"/>
          <w:color w:val="000000"/>
          <w:sz w:val="24"/>
          <w:szCs w:val="24"/>
        </w:rPr>
        <w:tab/>
      </w:r>
      <w:proofErr w:type="spellStart"/>
      <w:r w:rsidRPr="001258CB">
        <w:rPr>
          <w:rStyle w:val="4"/>
          <w:color w:val="000000"/>
          <w:sz w:val="24"/>
          <w:szCs w:val="24"/>
        </w:rPr>
        <w:t>ултт</w:t>
      </w:r>
      <w:r>
        <w:rPr>
          <w:rStyle w:val="4"/>
          <w:color w:val="000000"/>
          <w:sz w:val="24"/>
          <w:szCs w:val="24"/>
        </w:rPr>
        <w:t>ă</w:t>
      </w:r>
      <w:r w:rsidRPr="001258CB">
        <w:rPr>
          <w:rStyle w:val="4"/>
          <w:color w:val="000000"/>
          <w:sz w:val="24"/>
          <w:szCs w:val="24"/>
        </w:rPr>
        <w:t>-м</w:t>
      </w:r>
      <w:r>
        <w:rPr>
          <w:rStyle w:val="4"/>
          <w:color w:val="000000"/>
          <w:sz w:val="24"/>
          <w:szCs w:val="24"/>
        </w:rPr>
        <w:t>ĕ</w:t>
      </w:r>
      <w:r w:rsidRPr="001258CB">
        <w:rPr>
          <w:rStyle w:val="4"/>
          <w:color w:val="000000"/>
          <w:sz w:val="24"/>
          <w:szCs w:val="24"/>
        </w:rPr>
        <w:t>ш</w:t>
      </w:r>
      <w:proofErr w:type="spellEnd"/>
      <w:r w:rsidRPr="001258CB">
        <w:rPr>
          <w:rStyle w:val="4"/>
          <w:color w:val="000000"/>
          <w:sz w:val="24"/>
          <w:szCs w:val="24"/>
        </w:rPr>
        <w:tab/>
      </w:r>
      <w:r>
        <w:rPr>
          <w:rStyle w:val="4"/>
          <w:color w:val="000000"/>
          <w:sz w:val="24"/>
          <w:szCs w:val="24"/>
        </w:rPr>
        <w:t xml:space="preserve">         </w:t>
      </w:r>
      <w:proofErr w:type="spellStart"/>
      <w:r w:rsidRPr="001258CB">
        <w:rPr>
          <w:rStyle w:val="4"/>
          <w:color w:val="000000"/>
          <w:sz w:val="24"/>
          <w:szCs w:val="24"/>
        </w:rPr>
        <w:t>вун</w:t>
      </w:r>
      <w:proofErr w:type="spellEnd"/>
      <w:r w:rsidRPr="001258CB">
        <w:rPr>
          <w:rStyle w:val="4"/>
          <w:color w:val="000000"/>
          <w:sz w:val="24"/>
          <w:szCs w:val="24"/>
        </w:rPr>
        <w:tab/>
      </w:r>
      <w:r>
        <w:rPr>
          <w:rStyle w:val="4"/>
          <w:color w:val="000000"/>
          <w:sz w:val="24"/>
          <w:szCs w:val="24"/>
        </w:rPr>
        <w:t xml:space="preserve"> </w:t>
      </w:r>
      <w:proofErr w:type="spellStart"/>
      <w:r w:rsidRPr="001258CB">
        <w:rPr>
          <w:rStyle w:val="4"/>
          <w:color w:val="000000"/>
          <w:sz w:val="24"/>
          <w:szCs w:val="24"/>
        </w:rPr>
        <w:t>п</w:t>
      </w:r>
      <w:r>
        <w:rPr>
          <w:rStyle w:val="4"/>
          <w:color w:val="000000"/>
          <w:sz w:val="24"/>
          <w:szCs w:val="24"/>
        </w:rPr>
        <w:t>ĕ</w:t>
      </w:r>
      <w:r w:rsidRPr="001258CB">
        <w:rPr>
          <w:rStyle w:val="4"/>
          <w:color w:val="000000"/>
          <w:sz w:val="24"/>
          <w:szCs w:val="24"/>
        </w:rPr>
        <w:t>р-м</w:t>
      </w:r>
      <w:r>
        <w:rPr>
          <w:rStyle w:val="4"/>
          <w:color w:val="000000"/>
          <w:sz w:val="24"/>
          <w:szCs w:val="24"/>
        </w:rPr>
        <w:t>ĕ</w:t>
      </w:r>
      <w:r w:rsidRPr="001258CB">
        <w:rPr>
          <w:rStyle w:val="4"/>
          <w:color w:val="000000"/>
          <w:sz w:val="24"/>
          <w:szCs w:val="24"/>
        </w:rPr>
        <w:t>ш</w:t>
      </w:r>
      <w:proofErr w:type="spellEnd"/>
      <w:r>
        <w:rPr>
          <w:rStyle w:val="4"/>
          <w:color w:val="000000"/>
          <w:sz w:val="24"/>
          <w:szCs w:val="24"/>
        </w:rPr>
        <w:t xml:space="preserve">          </w:t>
      </w:r>
      <w:proofErr w:type="spellStart"/>
      <w:r>
        <w:rPr>
          <w:rStyle w:val="4"/>
          <w:color w:val="000000"/>
          <w:sz w:val="24"/>
          <w:szCs w:val="24"/>
        </w:rPr>
        <w:t>çирĕм-мĕш</w:t>
      </w:r>
      <w:proofErr w:type="spellEnd"/>
    </w:p>
    <w:p w:rsidR="001258CB" w:rsidRPr="001258CB" w:rsidRDefault="001258CB" w:rsidP="001258CB">
      <w:pPr>
        <w:pStyle w:val="40"/>
        <w:shd w:val="clear" w:color="auto" w:fill="auto"/>
        <w:tabs>
          <w:tab w:val="left" w:pos="2443"/>
          <w:tab w:val="right" w:pos="5608"/>
        </w:tabs>
        <w:spacing w:before="0" w:line="240" w:lineRule="auto"/>
        <w:ind w:left="700"/>
        <w:rPr>
          <w:sz w:val="24"/>
          <w:szCs w:val="24"/>
        </w:rPr>
      </w:pPr>
      <w:proofErr w:type="spellStart"/>
      <w:r>
        <w:rPr>
          <w:rStyle w:val="4"/>
          <w:color w:val="000000"/>
          <w:sz w:val="24"/>
          <w:szCs w:val="24"/>
        </w:rPr>
        <w:t>и</w:t>
      </w:r>
      <w:r w:rsidRPr="001258CB">
        <w:rPr>
          <w:rStyle w:val="4"/>
          <w:color w:val="000000"/>
          <w:sz w:val="24"/>
          <w:szCs w:val="24"/>
        </w:rPr>
        <w:t>кк</w:t>
      </w:r>
      <w:proofErr w:type="gramStart"/>
      <w:r>
        <w:rPr>
          <w:rStyle w:val="4"/>
          <w:color w:val="000000"/>
          <w:sz w:val="24"/>
          <w:szCs w:val="24"/>
        </w:rPr>
        <w:t>ĕ</w:t>
      </w:r>
      <w:r w:rsidRPr="001258CB">
        <w:rPr>
          <w:rStyle w:val="4"/>
          <w:color w:val="000000"/>
          <w:sz w:val="24"/>
          <w:szCs w:val="24"/>
        </w:rPr>
        <w:t>-</w:t>
      </w:r>
      <w:proofErr w:type="gramEnd"/>
      <w:r w:rsidRPr="001258CB">
        <w:rPr>
          <w:rStyle w:val="4"/>
          <w:color w:val="000000"/>
          <w:sz w:val="24"/>
          <w:szCs w:val="24"/>
        </w:rPr>
        <w:t>м</w:t>
      </w:r>
      <w:r>
        <w:rPr>
          <w:rStyle w:val="4"/>
          <w:color w:val="000000"/>
          <w:sz w:val="24"/>
          <w:szCs w:val="24"/>
        </w:rPr>
        <w:t>ĕш</w:t>
      </w:r>
      <w:proofErr w:type="spellEnd"/>
      <w:r>
        <w:rPr>
          <w:rStyle w:val="4"/>
          <w:color w:val="000000"/>
          <w:sz w:val="24"/>
          <w:szCs w:val="24"/>
        </w:rPr>
        <w:tab/>
      </w:r>
      <w:proofErr w:type="spellStart"/>
      <w:r>
        <w:rPr>
          <w:rStyle w:val="4"/>
          <w:color w:val="000000"/>
          <w:sz w:val="24"/>
          <w:szCs w:val="24"/>
        </w:rPr>
        <w:t>çи</w:t>
      </w:r>
      <w:r w:rsidRPr="001258CB">
        <w:rPr>
          <w:rStyle w:val="4"/>
          <w:color w:val="000000"/>
          <w:sz w:val="24"/>
          <w:szCs w:val="24"/>
        </w:rPr>
        <w:t>чч</w:t>
      </w:r>
      <w:r>
        <w:rPr>
          <w:rStyle w:val="4"/>
          <w:color w:val="000000"/>
          <w:sz w:val="24"/>
          <w:szCs w:val="24"/>
        </w:rPr>
        <w:t>ĕ</w:t>
      </w:r>
      <w:r w:rsidRPr="001258CB">
        <w:rPr>
          <w:rStyle w:val="4"/>
          <w:color w:val="000000"/>
          <w:sz w:val="24"/>
          <w:szCs w:val="24"/>
        </w:rPr>
        <w:t>-м</w:t>
      </w:r>
      <w:r>
        <w:rPr>
          <w:rStyle w:val="4"/>
          <w:color w:val="000000"/>
          <w:sz w:val="24"/>
          <w:szCs w:val="24"/>
        </w:rPr>
        <w:t>ĕш</w:t>
      </w:r>
      <w:proofErr w:type="spellEnd"/>
      <w:r>
        <w:rPr>
          <w:rStyle w:val="4"/>
          <w:color w:val="000000"/>
          <w:sz w:val="24"/>
          <w:szCs w:val="24"/>
        </w:rPr>
        <w:t xml:space="preserve">           </w:t>
      </w:r>
      <w:proofErr w:type="spellStart"/>
      <w:r w:rsidRPr="001258CB">
        <w:rPr>
          <w:rStyle w:val="4"/>
          <w:color w:val="000000"/>
          <w:sz w:val="24"/>
          <w:szCs w:val="24"/>
        </w:rPr>
        <w:t>вун</w:t>
      </w:r>
      <w:proofErr w:type="spellEnd"/>
      <w:r w:rsidRPr="001258CB">
        <w:rPr>
          <w:rStyle w:val="4"/>
          <w:color w:val="000000"/>
          <w:sz w:val="24"/>
          <w:szCs w:val="24"/>
        </w:rPr>
        <w:tab/>
      </w:r>
      <w:r>
        <w:rPr>
          <w:rStyle w:val="4"/>
          <w:color w:val="000000"/>
          <w:sz w:val="24"/>
          <w:szCs w:val="24"/>
        </w:rPr>
        <w:t xml:space="preserve"> </w:t>
      </w:r>
      <w:proofErr w:type="spellStart"/>
      <w:r>
        <w:rPr>
          <w:rStyle w:val="4"/>
          <w:color w:val="000000"/>
          <w:sz w:val="24"/>
          <w:szCs w:val="24"/>
        </w:rPr>
        <w:t>и</w:t>
      </w:r>
      <w:r w:rsidRPr="001258CB">
        <w:rPr>
          <w:rStyle w:val="4"/>
          <w:color w:val="000000"/>
          <w:sz w:val="24"/>
          <w:szCs w:val="24"/>
        </w:rPr>
        <w:t>кк</w:t>
      </w:r>
      <w:r>
        <w:rPr>
          <w:rStyle w:val="4"/>
          <w:color w:val="000000"/>
          <w:sz w:val="24"/>
          <w:szCs w:val="24"/>
        </w:rPr>
        <w:t>ĕ</w:t>
      </w:r>
      <w:r w:rsidRPr="001258CB">
        <w:rPr>
          <w:rStyle w:val="4"/>
          <w:color w:val="000000"/>
          <w:sz w:val="24"/>
          <w:szCs w:val="24"/>
        </w:rPr>
        <w:t>-м</w:t>
      </w:r>
      <w:r>
        <w:rPr>
          <w:rStyle w:val="4"/>
          <w:color w:val="000000"/>
          <w:sz w:val="24"/>
          <w:szCs w:val="24"/>
        </w:rPr>
        <w:t>ĕ</w:t>
      </w:r>
      <w:r w:rsidRPr="001258CB">
        <w:rPr>
          <w:rStyle w:val="4"/>
          <w:color w:val="000000"/>
          <w:sz w:val="24"/>
          <w:szCs w:val="24"/>
        </w:rPr>
        <w:t>ш</w:t>
      </w:r>
      <w:proofErr w:type="spellEnd"/>
      <w:r>
        <w:rPr>
          <w:rStyle w:val="4"/>
          <w:color w:val="000000"/>
          <w:sz w:val="24"/>
          <w:szCs w:val="24"/>
        </w:rPr>
        <w:t xml:space="preserve">        </w:t>
      </w:r>
      <w:proofErr w:type="spellStart"/>
      <w:r>
        <w:rPr>
          <w:rStyle w:val="4"/>
          <w:color w:val="000000"/>
          <w:sz w:val="24"/>
          <w:szCs w:val="24"/>
        </w:rPr>
        <w:t>вăтар-мĕш</w:t>
      </w:r>
      <w:proofErr w:type="spellEnd"/>
      <w:r>
        <w:rPr>
          <w:rStyle w:val="4"/>
          <w:color w:val="000000"/>
          <w:sz w:val="24"/>
          <w:szCs w:val="24"/>
        </w:rPr>
        <w:t xml:space="preserve">      </w:t>
      </w:r>
    </w:p>
    <w:p w:rsidR="001258CB" w:rsidRDefault="001258CB" w:rsidP="001258CB">
      <w:pPr>
        <w:pStyle w:val="40"/>
        <w:shd w:val="clear" w:color="auto" w:fill="auto"/>
        <w:tabs>
          <w:tab w:val="left" w:pos="2443"/>
          <w:tab w:val="right" w:pos="5608"/>
          <w:tab w:val="right" w:pos="5668"/>
        </w:tabs>
        <w:spacing w:before="0" w:line="240" w:lineRule="auto"/>
        <w:ind w:left="700"/>
        <w:rPr>
          <w:rStyle w:val="4"/>
          <w:color w:val="000000"/>
          <w:sz w:val="24"/>
          <w:szCs w:val="24"/>
        </w:rPr>
      </w:pPr>
      <w:proofErr w:type="spellStart"/>
      <w:r>
        <w:rPr>
          <w:rStyle w:val="4"/>
          <w:color w:val="000000"/>
          <w:sz w:val="24"/>
          <w:szCs w:val="24"/>
        </w:rPr>
        <w:t>виçç</w:t>
      </w:r>
      <w:proofErr w:type="gramStart"/>
      <w:r>
        <w:rPr>
          <w:rStyle w:val="4"/>
          <w:color w:val="000000"/>
          <w:sz w:val="24"/>
          <w:szCs w:val="24"/>
        </w:rPr>
        <w:t>ĕ</w:t>
      </w:r>
      <w:r w:rsidRPr="001258CB">
        <w:rPr>
          <w:rStyle w:val="4"/>
          <w:color w:val="000000"/>
          <w:sz w:val="24"/>
          <w:szCs w:val="24"/>
        </w:rPr>
        <w:t>-</w:t>
      </w:r>
      <w:proofErr w:type="gramEnd"/>
      <w:r w:rsidRPr="001258CB">
        <w:rPr>
          <w:rStyle w:val="4"/>
          <w:color w:val="000000"/>
          <w:sz w:val="24"/>
          <w:szCs w:val="24"/>
        </w:rPr>
        <w:t>м</w:t>
      </w:r>
      <w:r>
        <w:rPr>
          <w:rStyle w:val="4"/>
          <w:color w:val="000000"/>
          <w:sz w:val="24"/>
          <w:szCs w:val="24"/>
        </w:rPr>
        <w:t>ĕш</w:t>
      </w:r>
      <w:proofErr w:type="spellEnd"/>
      <w:r>
        <w:rPr>
          <w:rStyle w:val="4"/>
          <w:color w:val="000000"/>
          <w:sz w:val="24"/>
          <w:szCs w:val="24"/>
        </w:rPr>
        <w:tab/>
      </w:r>
      <w:proofErr w:type="spellStart"/>
      <w:r>
        <w:rPr>
          <w:rStyle w:val="4"/>
          <w:color w:val="000000"/>
          <w:sz w:val="24"/>
          <w:szCs w:val="24"/>
        </w:rPr>
        <w:t>саккă</w:t>
      </w:r>
      <w:r w:rsidRPr="001258CB">
        <w:rPr>
          <w:rStyle w:val="4"/>
          <w:color w:val="000000"/>
          <w:sz w:val="24"/>
          <w:szCs w:val="24"/>
        </w:rPr>
        <w:t>р-м</w:t>
      </w:r>
      <w:r>
        <w:rPr>
          <w:rStyle w:val="4"/>
          <w:color w:val="000000"/>
          <w:sz w:val="24"/>
          <w:szCs w:val="24"/>
        </w:rPr>
        <w:t>ĕш</w:t>
      </w:r>
      <w:proofErr w:type="spellEnd"/>
      <w:r>
        <w:rPr>
          <w:rStyle w:val="4"/>
          <w:color w:val="000000"/>
          <w:sz w:val="24"/>
          <w:szCs w:val="24"/>
        </w:rPr>
        <w:t xml:space="preserve">        </w:t>
      </w:r>
      <w:proofErr w:type="spellStart"/>
      <w:r w:rsidRPr="001258CB">
        <w:rPr>
          <w:rStyle w:val="4"/>
          <w:color w:val="000000"/>
          <w:sz w:val="24"/>
          <w:szCs w:val="24"/>
        </w:rPr>
        <w:t>вун</w:t>
      </w:r>
      <w:proofErr w:type="spellEnd"/>
      <w:r w:rsidRPr="001258CB">
        <w:rPr>
          <w:rStyle w:val="4"/>
          <w:color w:val="000000"/>
          <w:sz w:val="24"/>
          <w:szCs w:val="24"/>
        </w:rPr>
        <w:tab/>
      </w:r>
      <w:r>
        <w:rPr>
          <w:rStyle w:val="4"/>
          <w:color w:val="000000"/>
          <w:sz w:val="24"/>
          <w:szCs w:val="24"/>
        </w:rPr>
        <w:t xml:space="preserve"> </w:t>
      </w:r>
      <w:proofErr w:type="spellStart"/>
      <w:r w:rsidRPr="001258CB">
        <w:rPr>
          <w:rStyle w:val="4"/>
          <w:color w:val="000000"/>
          <w:sz w:val="24"/>
          <w:szCs w:val="24"/>
        </w:rPr>
        <w:t>в</w:t>
      </w:r>
      <w:r>
        <w:rPr>
          <w:rStyle w:val="4"/>
          <w:color w:val="000000"/>
          <w:sz w:val="24"/>
          <w:szCs w:val="24"/>
        </w:rPr>
        <w:t>иççĕ</w:t>
      </w:r>
      <w:r w:rsidRPr="001258CB">
        <w:rPr>
          <w:rStyle w:val="4"/>
          <w:color w:val="000000"/>
          <w:sz w:val="24"/>
          <w:szCs w:val="24"/>
        </w:rPr>
        <w:t>-м</w:t>
      </w:r>
      <w:r>
        <w:rPr>
          <w:rStyle w:val="4"/>
          <w:color w:val="000000"/>
          <w:sz w:val="24"/>
          <w:szCs w:val="24"/>
        </w:rPr>
        <w:t>ĕ</w:t>
      </w:r>
      <w:r w:rsidRPr="001258CB">
        <w:rPr>
          <w:rStyle w:val="4"/>
          <w:color w:val="000000"/>
          <w:sz w:val="24"/>
          <w:szCs w:val="24"/>
        </w:rPr>
        <w:t>ш</w:t>
      </w:r>
      <w:proofErr w:type="spellEnd"/>
      <w:r>
        <w:rPr>
          <w:rStyle w:val="4"/>
          <w:color w:val="000000"/>
          <w:sz w:val="24"/>
          <w:szCs w:val="24"/>
        </w:rPr>
        <w:t xml:space="preserve">        </w:t>
      </w:r>
      <w:proofErr w:type="spellStart"/>
      <w:r>
        <w:rPr>
          <w:rStyle w:val="4"/>
          <w:color w:val="000000"/>
          <w:sz w:val="24"/>
          <w:szCs w:val="24"/>
        </w:rPr>
        <w:t>хĕрĕх-мĕш</w:t>
      </w:r>
      <w:proofErr w:type="spellEnd"/>
    </w:p>
    <w:p w:rsidR="0040417C" w:rsidRDefault="0040417C" w:rsidP="00F95B10">
      <w:pPr>
        <w:pStyle w:val="40"/>
        <w:shd w:val="clear" w:color="auto" w:fill="auto"/>
        <w:tabs>
          <w:tab w:val="left" w:pos="2443"/>
          <w:tab w:val="right" w:pos="5608"/>
          <w:tab w:val="right" w:pos="5668"/>
        </w:tabs>
        <w:spacing w:before="0" w:line="240" w:lineRule="auto"/>
        <w:ind w:left="700"/>
        <w:rPr>
          <w:sz w:val="24"/>
          <w:szCs w:val="24"/>
        </w:rPr>
      </w:pPr>
      <w:r>
        <w:rPr>
          <w:b w:val="0"/>
          <w:sz w:val="24"/>
          <w:szCs w:val="24"/>
        </w:rPr>
        <w:t xml:space="preserve">           </w:t>
      </w:r>
      <w:r w:rsidRPr="0040417C">
        <w:rPr>
          <w:b w:val="0"/>
          <w:sz w:val="24"/>
          <w:szCs w:val="24"/>
        </w:rPr>
        <w:t xml:space="preserve"> </w:t>
      </w:r>
    </w:p>
    <w:p w:rsidR="0040417C" w:rsidRDefault="0040417C" w:rsidP="0040417C">
      <w:pPr>
        <w:pStyle w:val="a3"/>
        <w:shd w:val="clear" w:color="auto" w:fill="auto"/>
        <w:tabs>
          <w:tab w:val="left" w:pos="5259"/>
        </w:tabs>
        <w:spacing w:before="0" w:line="240" w:lineRule="auto"/>
        <w:ind w:left="20" w:right="40" w:firstLine="320"/>
        <w:rPr>
          <w:sz w:val="24"/>
          <w:szCs w:val="24"/>
        </w:rPr>
      </w:pPr>
    </w:p>
    <w:p w:rsidR="00032EEB" w:rsidRDefault="0040417C" w:rsidP="00F95B10">
      <w:pPr>
        <w:pStyle w:val="a3"/>
        <w:shd w:val="clear" w:color="auto" w:fill="auto"/>
        <w:tabs>
          <w:tab w:val="left" w:pos="5259"/>
        </w:tabs>
        <w:spacing w:before="0" w:line="240" w:lineRule="auto"/>
        <w:ind w:left="20" w:right="40" w:firstLine="320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</w:t>
      </w:r>
    </w:p>
    <w:p w:rsidR="00B26F65" w:rsidRDefault="002F1809" w:rsidP="00F95B10">
      <w:pPr>
        <w:pStyle w:val="40"/>
        <w:shd w:val="clear" w:color="auto" w:fill="auto"/>
        <w:spacing w:before="0" w:line="240" w:lineRule="auto"/>
        <w:ind w:right="140"/>
        <w:rPr>
          <w:rStyle w:val="2"/>
          <w:b w:val="0"/>
          <w:i w:val="0"/>
          <w:color w:val="00000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</w:t>
      </w:r>
    </w:p>
    <w:p w:rsidR="0097658F" w:rsidRDefault="0097658F" w:rsidP="00344579">
      <w:pPr>
        <w:pStyle w:val="20"/>
        <w:shd w:val="clear" w:color="auto" w:fill="auto"/>
        <w:spacing w:before="0" w:after="0" w:line="240" w:lineRule="auto"/>
        <w:ind w:right="140"/>
        <w:rPr>
          <w:i w:val="0"/>
          <w:sz w:val="24"/>
          <w:szCs w:val="24"/>
        </w:rPr>
      </w:pPr>
    </w:p>
    <w:p w:rsidR="0097658F" w:rsidRDefault="0097658F" w:rsidP="00344579">
      <w:pPr>
        <w:pStyle w:val="20"/>
        <w:shd w:val="clear" w:color="auto" w:fill="auto"/>
        <w:spacing w:before="0" w:after="0" w:line="240" w:lineRule="auto"/>
        <w:ind w:right="140"/>
        <w:rPr>
          <w:i w:val="0"/>
          <w:sz w:val="24"/>
          <w:szCs w:val="24"/>
        </w:rPr>
      </w:pPr>
    </w:p>
    <w:p w:rsidR="00F95B10" w:rsidRDefault="00F95B10" w:rsidP="00344579">
      <w:pPr>
        <w:pStyle w:val="20"/>
        <w:shd w:val="clear" w:color="auto" w:fill="auto"/>
        <w:spacing w:before="0" w:after="0" w:line="240" w:lineRule="auto"/>
        <w:ind w:right="140"/>
        <w:rPr>
          <w:b/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                    </w:t>
      </w:r>
      <w:r w:rsidRPr="00F95B10">
        <w:rPr>
          <w:b/>
          <w:i w:val="0"/>
          <w:sz w:val="24"/>
          <w:szCs w:val="24"/>
        </w:rPr>
        <w:t>ОСОБЕННОСТИ УПОТРЕБЛЕНИЯ ПРИЛАГАТЕЛЬНЫХ</w:t>
      </w:r>
    </w:p>
    <w:p w:rsidR="00443BFF" w:rsidRDefault="00F95B10" w:rsidP="003349D6">
      <w:pPr>
        <w:pStyle w:val="20"/>
        <w:shd w:val="clear" w:color="auto" w:fill="auto"/>
        <w:spacing w:before="0" w:after="0" w:line="240" w:lineRule="auto"/>
        <w:ind w:right="140"/>
        <w:rPr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ab/>
      </w:r>
      <w:r w:rsidRPr="00F95B10">
        <w:rPr>
          <w:i w:val="0"/>
          <w:sz w:val="24"/>
          <w:szCs w:val="24"/>
        </w:rPr>
        <w:t xml:space="preserve">Многие </w:t>
      </w:r>
      <w:r>
        <w:rPr>
          <w:i w:val="0"/>
          <w:sz w:val="24"/>
          <w:szCs w:val="24"/>
        </w:rPr>
        <w:t xml:space="preserve">чувашские прилагательные без изменения своей формы могут употребляться как с именами, так и с глаголами, т.е. на месте русских наречий: </w:t>
      </w:r>
      <w:proofErr w:type="spellStart"/>
      <w:r w:rsidRPr="003349D6">
        <w:rPr>
          <w:sz w:val="24"/>
          <w:szCs w:val="24"/>
        </w:rPr>
        <w:t>лайă</w:t>
      </w:r>
      <w:r w:rsidR="003349D6" w:rsidRPr="003349D6">
        <w:rPr>
          <w:sz w:val="24"/>
          <w:szCs w:val="24"/>
        </w:rPr>
        <w:t>х</w:t>
      </w:r>
      <w:proofErr w:type="spellEnd"/>
      <w:r w:rsidR="003349D6" w:rsidRPr="003349D6">
        <w:rPr>
          <w:sz w:val="24"/>
          <w:szCs w:val="24"/>
        </w:rPr>
        <w:t xml:space="preserve"> студент</w:t>
      </w:r>
      <w:r w:rsidR="003349D6">
        <w:rPr>
          <w:i w:val="0"/>
          <w:sz w:val="24"/>
          <w:szCs w:val="24"/>
        </w:rPr>
        <w:t xml:space="preserve"> (хороший студент</w:t>
      </w:r>
      <w:r>
        <w:rPr>
          <w:i w:val="0"/>
          <w:sz w:val="24"/>
          <w:szCs w:val="24"/>
        </w:rPr>
        <w:t>)</w:t>
      </w:r>
      <w:r w:rsidR="003349D6">
        <w:rPr>
          <w:i w:val="0"/>
          <w:sz w:val="24"/>
          <w:szCs w:val="24"/>
        </w:rPr>
        <w:t xml:space="preserve">, </w:t>
      </w:r>
      <w:proofErr w:type="spellStart"/>
      <w:r w:rsidR="003349D6" w:rsidRPr="003349D6">
        <w:rPr>
          <w:sz w:val="24"/>
          <w:szCs w:val="24"/>
        </w:rPr>
        <w:t>лайă</w:t>
      </w:r>
      <w:r w:rsidRPr="003349D6">
        <w:rPr>
          <w:sz w:val="24"/>
          <w:szCs w:val="24"/>
        </w:rPr>
        <w:t>х</w:t>
      </w:r>
      <w:proofErr w:type="spellEnd"/>
      <w:r w:rsidRPr="003349D6">
        <w:rPr>
          <w:sz w:val="24"/>
          <w:szCs w:val="24"/>
        </w:rPr>
        <w:t xml:space="preserve"> </w:t>
      </w:r>
      <w:proofErr w:type="spellStart"/>
      <w:r w:rsidRPr="003349D6">
        <w:rPr>
          <w:sz w:val="24"/>
          <w:szCs w:val="24"/>
        </w:rPr>
        <w:t>вĕренет</w:t>
      </w:r>
      <w:proofErr w:type="spellEnd"/>
      <w:r w:rsidR="003349D6">
        <w:rPr>
          <w:i w:val="0"/>
          <w:sz w:val="24"/>
          <w:szCs w:val="24"/>
        </w:rPr>
        <w:t xml:space="preserve"> (хорошо учится), </w:t>
      </w:r>
      <w:proofErr w:type="spellStart"/>
      <w:r w:rsidR="003349D6" w:rsidRPr="003349D6">
        <w:rPr>
          <w:sz w:val="24"/>
          <w:szCs w:val="24"/>
        </w:rPr>
        <w:t>тĕрĕс</w:t>
      </w:r>
      <w:proofErr w:type="spellEnd"/>
      <w:r w:rsidR="003349D6" w:rsidRPr="003349D6">
        <w:rPr>
          <w:sz w:val="24"/>
          <w:szCs w:val="24"/>
        </w:rPr>
        <w:t xml:space="preserve"> </w:t>
      </w:r>
      <w:proofErr w:type="spellStart"/>
      <w:proofErr w:type="gramStart"/>
      <w:r w:rsidR="003349D6" w:rsidRPr="003349D6">
        <w:rPr>
          <w:sz w:val="24"/>
          <w:szCs w:val="24"/>
        </w:rPr>
        <w:t>с</w:t>
      </w:r>
      <w:proofErr w:type="gramEnd"/>
      <w:r w:rsidR="003349D6" w:rsidRPr="003349D6">
        <w:rPr>
          <w:sz w:val="24"/>
          <w:szCs w:val="24"/>
        </w:rPr>
        <w:t>ăмах</w:t>
      </w:r>
      <w:proofErr w:type="spellEnd"/>
      <w:r w:rsidR="003349D6">
        <w:rPr>
          <w:i w:val="0"/>
          <w:sz w:val="24"/>
          <w:szCs w:val="24"/>
        </w:rPr>
        <w:t xml:space="preserve"> (правильное слово), </w:t>
      </w:r>
      <w:proofErr w:type="spellStart"/>
      <w:r w:rsidR="003349D6" w:rsidRPr="003349D6">
        <w:rPr>
          <w:sz w:val="24"/>
          <w:szCs w:val="24"/>
        </w:rPr>
        <w:t>тĕрĕс</w:t>
      </w:r>
      <w:proofErr w:type="spellEnd"/>
      <w:r w:rsidR="003349D6" w:rsidRPr="003349D6">
        <w:rPr>
          <w:sz w:val="24"/>
          <w:szCs w:val="24"/>
        </w:rPr>
        <w:t xml:space="preserve"> кала</w:t>
      </w:r>
      <w:r w:rsidR="003349D6">
        <w:rPr>
          <w:i w:val="0"/>
          <w:sz w:val="24"/>
          <w:szCs w:val="24"/>
        </w:rPr>
        <w:t xml:space="preserve"> (правильно скажи).</w:t>
      </w:r>
    </w:p>
    <w:p w:rsidR="003349D6" w:rsidRDefault="003349D6" w:rsidP="003349D6">
      <w:pPr>
        <w:pStyle w:val="20"/>
        <w:shd w:val="clear" w:color="auto" w:fill="auto"/>
        <w:spacing w:before="0" w:after="0" w:line="240" w:lineRule="auto"/>
        <w:ind w:right="140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ab/>
        <w:t xml:space="preserve">Прилагательные могут употребляться и в функции существительного, т.е. становиться субстантивными. В этом случае они изменяются по числам и падежам: </w:t>
      </w:r>
      <w:proofErr w:type="spellStart"/>
      <w:r w:rsidRPr="003349D6">
        <w:rPr>
          <w:sz w:val="24"/>
          <w:szCs w:val="24"/>
        </w:rPr>
        <w:t>çамрăк</w:t>
      </w:r>
      <w:proofErr w:type="spellEnd"/>
      <w:r w:rsidRPr="003349D6">
        <w:rPr>
          <w:sz w:val="24"/>
          <w:szCs w:val="24"/>
        </w:rPr>
        <w:t xml:space="preserve"> </w:t>
      </w:r>
      <w:proofErr w:type="spellStart"/>
      <w:r w:rsidRPr="003349D6">
        <w:rPr>
          <w:sz w:val="24"/>
          <w:szCs w:val="24"/>
        </w:rPr>
        <w:t>çын</w:t>
      </w:r>
      <w:proofErr w:type="spellEnd"/>
      <w:r>
        <w:rPr>
          <w:i w:val="0"/>
          <w:sz w:val="24"/>
          <w:szCs w:val="24"/>
        </w:rPr>
        <w:t xml:space="preserve"> (молодой человек), </w:t>
      </w:r>
      <w:proofErr w:type="spellStart"/>
      <w:r w:rsidRPr="003349D6">
        <w:rPr>
          <w:sz w:val="24"/>
          <w:szCs w:val="24"/>
        </w:rPr>
        <w:t>çамрă</w:t>
      </w:r>
      <w:proofErr w:type="gramStart"/>
      <w:r w:rsidRPr="003349D6">
        <w:rPr>
          <w:sz w:val="24"/>
          <w:szCs w:val="24"/>
        </w:rPr>
        <w:t>к</w:t>
      </w:r>
      <w:proofErr w:type="spellEnd"/>
      <w:proofErr w:type="gramEnd"/>
      <w:r>
        <w:rPr>
          <w:i w:val="0"/>
          <w:sz w:val="24"/>
          <w:szCs w:val="24"/>
        </w:rPr>
        <w:t xml:space="preserve"> (молодой) – </w:t>
      </w:r>
      <w:proofErr w:type="spellStart"/>
      <w:r w:rsidR="001C79F4">
        <w:rPr>
          <w:sz w:val="24"/>
          <w:szCs w:val="24"/>
        </w:rPr>
        <w:t>çамрăкăн</w:t>
      </w:r>
      <w:proofErr w:type="spellEnd"/>
      <w:r w:rsidR="001C79F4">
        <w:rPr>
          <w:sz w:val="24"/>
          <w:szCs w:val="24"/>
        </w:rPr>
        <w:t xml:space="preserve"> – </w:t>
      </w:r>
      <w:proofErr w:type="spellStart"/>
      <w:r w:rsidR="001C79F4">
        <w:rPr>
          <w:sz w:val="24"/>
          <w:szCs w:val="24"/>
        </w:rPr>
        <w:t>çамрă</w:t>
      </w:r>
      <w:r w:rsidRPr="003349D6">
        <w:rPr>
          <w:sz w:val="24"/>
          <w:szCs w:val="24"/>
        </w:rPr>
        <w:t>кпа</w:t>
      </w:r>
      <w:proofErr w:type="spellEnd"/>
      <w:r w:rsidRPr="003349D6">
        <w:rPr>
          <w:sz w:val="24"/>
          <w:szCs w:val="24"/>
        </w:rPr>
        <w:t xml:space="preserve"> – </w:t>
      </w:r>
      <w:proofErr w:type="spellStart"/>
      <w:r w:rsidRPr="003349D6">
        <w:rPr>
          <w:sz w:val="24"/>
          <w:szCs w:val="24"/>
        </w:rPr>
        <w:t>çамрăксем</w:t>
      </w:r>
      <w:proofErr w:type="spellEnd"/>
      <w:r>
        <w:rPr>
          <w:i w:val="0"/>
          <w:sz w:val="24"/>
          <w:szCs w:val="24"/>
        </w:rPr>
        <w:t>.</w:t>
      </w:r>
    </w:p>
    <w:p w:rsidR="00157192" w:rsidRDefault="00157192" w:rsidP="003349D6">
      <w:pPr>
        <w:pStyle w:val="20"/>
        <w:shd w:val="clear" w:color="auto" w:fill="auto"/>
        <w:spacing w:before="0" w:after="0" w:line="240" w:lineRule="auto"/>
        <w:ind w:right="140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ab/>
        <w:t>Подобно причастиям, субстантивные прилагательные могут принимать аффикс</w:t>
      </w:r>
    </w:p>
    <w:p w:rsidR="003349D6" w:rsidRDefault="00157192" w:rsidP="003349D6">
      <w:pPr>
        <w:pStyle w:val="20"/>
        <w:shd w:val="clear" w:color="auto" w:fill="auto"/>
        <w:spacing w:before="0" w:after="0" w:line="240" w:lineRule="auto"/>
        <w:ind w:right="140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</w:t>
      </w:r>
      <w:r w:rsidRPr="00157192">
        <w:rPr>
          <w:b/>
          <w:i w:val="0"/>
          <w:sz w:val="24"/>
          <w:szCs w:val="24"/>
        </w:rPr>
        <w:t>-и</w:t>
      </w:r>
      <w:r>
        <w:rPr>
          <w:i w:val="0"/>
          <w:sz w:val="24"/>
          <w:szCs w:val="24"/>
        </w:rPr>
        <w:t xml:space="preserve">: </w:t>
      </w:r>
      <w:proofErr w:type="spellStart"/>
      <w:r w:rsidRPr="00157192">
        <w:rPr>
          <w:b/>
          <w:sz w:val="24"/>
          <w:szCs w:val="24"/>
        </w:rPr>
        <w:t>Ăсли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ă</w:t>
      </w:r>
      <w:r w:rsidRPr="00157192">
        <w:rPr>
          <w:sz w:val="24"/>
          <w:szCs w:val="24"/>
        </w:rPr>
        <w:t>сласа</w:t>
      </w:r>
      <w:proofErr w:type="spellEnd"/>
      <w:r w:rsidRPr="00157192">
        <w:rPr>
          <w:sz w:val="24"/>
          <w:szCs w:val="24"/>
        </w:rPr>
        <w:t xml:space="preserve"> </w:t>
      </w:r>
      <w:proofErr w:type="spellStart"/>
      <w:r w:rsidRPr="00157192">
        <w:rPr>
          <w:sz w:val="24"/>
          <w:szCs w:val="24"/>
        </w:rPr>
        <w:t>иличчен</w:t>
      </w:r>
      <w:proofErr w:type="spellEnd"/>
      <w:r w:rsidRPr="00157192">
        <w:rPr>
          <w:sz w:val="24"/>
          <w:szCs w:val="24"/>
        </w:rPr>
        <w:t xml:space="preserve"> </w:t>
      </w:r>
      <w:proofErr w:type="spellStart"/>
      <w:r w:rsidRPr="00157192">
        <w:rPr>
          <w:b/>
          <w:sz w:val="24"/>
          <w:szCs w:val="24"/>
        </w:rPr>
        <w:t>ухмаххи</w:t>
      </w:r>
      <w:proofErr w:type="spellEnd"/>
      <w:r w:rsidRPr="00157192">
        <w:rPr>
          <w:sz w:val="24"/>
          <w:szCs w:val="24"/>
        </w:rPr>
        <w:t xml:space="preserve"> </w:t>
      </w:r>
      <w:proofErr w:type="gramStart"/>
      <w:r w:rsidRPr="00157192">
        <w:rPr>
          <w:sz w:val="24"/>
          <w:szCs w:val="24"/>
        </w:rPr>
        <w:t>персе</w:t>
      </w:r>
      <w:proofErr w:type="gramEnd"/>
      <w:r w:rsidRPr="00157192">
        <w:rPr>
          <w:sz w:val="24"/>
          <w:szCs w:val="24"/>
        </w:rPr>
        <w:t xml:space="preserve"> </w:t>
      </w:r>
      <w:proofErr w:type="spellStart"/>
      <w:r w:rsidRPr="00157192">
        <w:rPr>
          <w:sz w:val="24"/>
          <w:szCs w:val="24"/>
        </w:rPr>
        <w:t>ярать</w:t>
      </w:r>
      <w:proofErr w:type="spellEnd"/>
      <w:r w:rsidRPr="00157192">
        <w:rPr>
          <w:sz w:val="24"/>
          <w:szCs w:val="24"/>
        </w:rPr>
        <w:t>.</w:t>
      </w:r>
      <w:r>
        <w:rPr>
          <w:i w:val="0"/>
          <w:sz w:val="24"/>
          <w:szCs w:val="24"/>
        </w:rPr>
        <w:t xml:space="preserve"> (Пока умный обдумывает, </w:t>
      </w:r>
      <w:proofErr w:type="spellStart"/>
      <w:r>
        <w:rPr>
          <w:i w:val="0"/>
          <w:sz w:val="24"/>
          <w:szCs w:val="24"/>
        </w:rPr>
        <w:t>дурак</w:t>
      </w:r>
      <w:proofErr w:type="spellEnd"/>
      <w:r>
        <w:rPr>
          <w:i w:val="0"/>
          <w:sz w:val="24"/>
          <w:szCs w:val="24"/>
        </w:rPr>
        <w:t xml:space="preserve"> выболтает).</w:t>
      </w:r>
    </w:p>
    <w:p w:rsidR="00157192" w:rsidRDefault="00157192" w:rsidP="003349D6">
      <w:pPr>
        <w:pStyle w:val="20"/>
        <w:shd w:val="clear" w:color="auto" w:fill="auto"/>
        <w:spacing w:before="0" w:after="0" w:line="240" w:lineRule="auto"/>
        <w:ind w:right="140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ab/>
        <w:t xml:space="preserve">Слова </w:t>
      </w:r>
      <w:proofErr w:type="spellStart"/>
      <w:r w:rsidRPr="00157192">
        <w:rPr>
          <w:b/>
          <w:sz w:val="24"/>
          <w:szCs w:val="24"/>
        </w:rPr>
        <w:t>пур</w:t>
      </w:r>
      <w:proofErr w:type="spellEnd"/>
      <w:r w:rsidRPr="00157192">
        <w:rPr>
          <w:b/>
          <w:sz w:val="24"/>
          <w:szCs w:val="24"/>
        </w:rPr>
        <w:t xml:space="preserve">, </w:t>
      </w:r>
      <w:proofErr w:type="spellStart"/>
      <w:r w:rsidRPr="00157192">
        <w:rPr>
          <w:b/>
          <w:sz w:val="24"/>
          <w:szCs w:val="24"/>
        </w:rPr>
        <w:t>çук</w:t>
      </w:r>
      <w:proofErr w:type="spellEnd"/>
      <w:r>
        <w:rPr>
          <w:i w:val="0"/>
          <w:sz w:val="24"/>
          <w:szCs w:val="24"/>
        </w:rPr>
        <w:t xml:space="preserve">  в чувашском языке ведут себя как обычные прилагательные. В предложении они могут выступать в роли любого члена. В отличие от русского языка слово </w:t>
      </w:r>
      <w:proofErr w:type="spellStart"/>
      <w:r w:rsidRPr="00157192">
        <w:rPr>
          <w:b/>
          <w:sz w:val="24"/>
          <w:szCs w:val="24"/>
        </w:rPr>
        <w:t>çук</w:t>
      </w:r>
      <w:proofErr w:type="spellEnd"/>
      <w:r>
        <w:rPr>
          <w:i w:val="0"/>
          <w:sz w:val="24"/>
          <w:szCs w:val="24"/>
        </w:rPr>
        <w:t xml:space="preserve"> (нет) не требует родительного падежа: </w:t>
      </w:r>
      <w:proofErr w:type="spellStart"/>
      <w:r w:rsidRPr="00157192">
        <w:rPr>
          <w:b/>
          <w:sz w:val="24"/>
          <w:szCs w:val="24"/>
        </w:rPr>
        <w:t>Пур</w:t>
      </w:r>
      <w:proofErr w:type="spellEnd"/>
      <w:r w:rsidRPr="00157192">
        <w:rPr>
          <w:sz w:val="24"/>
          <w:szCs w:val="24"/>
        </w:rPr>
        <w:t xml:space="preserve"> – </w:t>
      </w:r>
      <w:proofErr w:type="spellStart"/>
      <w:proofErr w:type="gramStart"/>
      <w:r w:rsidRPr="00157192">
        <w:rPr>
          <w:sz w:val="24"/>
          <w:szCs w:val="24"/>
        </w:rPr>
        <w:t>п</w:t>
      </w:r>
      <w:proofErr w:type="gramEnd"/>
      <w:r w:rsidRPr="00157192">
        <w:rPr>
          <w:sz w:val="24"/>
          <w:szCs w:val="24"/>
        </w:rPr>
        <w:t>ĕрле</w:t>
      </w:r>
      <w:proofErr w:type="spellEnd"/>
      <w:r w:rsidRPr="00157192">
        <w:rPr>
          <w:sz w:val="24"/>
          <w:szCs w:val="24"/>
        </w:rPr>
        <w:t xml:space="preserve">, </w:t>
      </w:r>
      <w:proofErr w:type="spellStart"/>
      <w:r w:rsidRPr="00157192">
        <w:rPr>
          <w:sz w:val="24"/>
          <w:szCs w:val="24"/>
        </w:rPr>
        <w:t>çук</w:t>
      </w:r>
      <w:proofErr w:type="spellEnd"/>
      <w:r w:rsidRPr="00157192">
        <w:rPr>
          <w:sz w:val="24"/>
          <w:szCs w:val="24"/>
        </w:rPr>
        <w:t xml:space="preserve"> – </w:t>
      </w:r>
      <w:proofErr w:type="spellStart"/>
      <w:r w:rsidRPr="00157192">
        <w:rPr>
          <w:sz w:val="24"/>
          <w:szCs w:val="24"/>
        </w:rPr>
        <w:t>çурмалла</w:t>
      </w:r>
      <w:proofErr w:type="spellEnd"/>
      <w:r>
        <w:rPr>
          <w:i w:val="0"/>
          <w:sz w:val="24"/>
          <w:szCs w:val="24"/>
        </w:rPr>
        <w:t>. ( Достаток – вместе, бедность – пополам).</w:t>
      </w:r>
    </w:p>
    <w:p w:rsidR="00950266" w:rsidRDefault="00950266" w:rsidP="003349D6">
      <w:pPr>
        <w:pStyle w:val="20"/>
        <w:shd w:val="clear" w:color="auto" w:fill="auto"/>
        <w:spacing w:before="0" w:after="0" w:line="240" w:lineRule="auto"/>
        <w:ind w:right="140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ab/>
      </w:r>
      <w:r w:rsidR="00A205EC">
        <w:rPr>
          <w:i w:val="0"/>
          <w:sz w:val="24"/>
          <w:szCs w:val="24"/>
        </w:rPr>
        <w:t xml:space="preserve">Прилагательные выступают в качестве </w:t>
      </w:r>
      <w:proofErr w:type="gramStart"/>
      <w:r w:rsidR="00A205EC">
        <w:rPr>
          <w:i w:val="0"/>
          <w:sz w:val="24"/>
          <w:szCs w:val="24"/>
        </w:rPr>
        <w:t>сказуемого</w:t>
      </w:r>
      <w:proofErr w:type="gramEnd"/>
      <w:r w:rsidR="00A205EC">
        <w:rPr>
          <w:i w:val="0"/>
          <w:sz w:val="24"/>
          <w:szCs w:val="24"/>
        </w:rPr>
        <w:t xml:space="preserve"> как в самостоятельных предложениях, так и в придаточных предложениях в составе сложного. Во втором случае они сходны с причастиями – принимают те же аффиксы и сочетаются с теми же послелогами: </w:t>
      </w:r>
      <w:proofErr w:type="gramStart"/>
      <w:r w:rsidR="00A205EC" w:rsidRPr="00523F01">
        <w:rPr>
          <w:sz w:val="24"/>
          <w:szCs w:val="24"/>
        </w:rPr>
        <w:t>Паян</w:t>
      </w:r>
      <w:proofErr w:type="gramEnd"/>
      <w:r w:rsidR="00A205EC" w:rsidRPr="00523F01">
        <w:rPr>
          <w:sz w:val="24"/>
          <w:szCs w:val="24"/>
        </w:rPr>
        <w:t xml:space="preserve"> </w:t>
      </w:r>
      <w:proofErr w:type="spellStart"/>
      <w:r w:rsidR="00A205EC" w:rsidRPr="00523F01">
        <w:rPr>
          <w:sz w:val="24"/>
          <w:szCs w:val="24"/>
        </w:rPr>
        <w:t>çанталăк</w:t>
      </w:r>
      <w:proofErr w:type="spellEnd"/>
      <w:r w:rsidR="00A205EC" w:rsidRPr="00523F01">
        <w:rPr>
          <w:sz w:val="24"/>
          <w:szCs w:val="24"/>
        </w:rPr>
        <w:t xml:space="preserve"> </w:t>
      </w:r>
      <w:proofErr w:type="spellStart"/>
      <w:r w:rsidR="00A205EC" w:rsidRPr="00523F01">
        <w:rPr>
          <w:b/>
          <w:sz w:val="24"/>
          <w:szCs w:val="24"/>
        </w:rPr>
        <w:t>сивĕ</w:t>
      </w:r>
      <w:proofErr w:type="spellEnd"/>
      <w:r w:rsidR="00A205EC" w:rsidRPr="00523F01">
        <w:rPr>
          <w:b/>
          <w:i w:val="0"/>
          <w:sz w:val="24"/>
          <w:szCs w:val="24"/>
        </w:rPr>
        <w:t>.</w:t>
      </w:r>
      <w:r w:rsidR="00523F01">
        <w:rPr>
          <w:i w:val="0"/>
          <w:sz w:val="24"/>
          <w:szCs w:val="24"/>
        </w:rPr>
        <w:t xml:space="preserve"> (С</w:t>
      </w:r>
      <w:r w:rsidR="00A205EC">
        <w:rPr>
          <w:i w:val="0"/>
          <w:sz w:val="24"/>
          <w:szCs w:val="24"/>
        </w:rPr>
        <w:t xml:space="preserve">егодня погода холодная.)  </w:t>
      </w:r>
      <w:proofErr w:type="spellStart"/>
      <w:r w:rsidR="00A205EC" w:rsidRPr="00523F01">
        <w:rPr>
          <w:sz w:val="24"/>
          <w:szCs w:val="24"/>
        </w:rPr>
        <w:t>Çанталăк</w:t>
      </w:r>
      <w:proofErr w:type="spellEnd"/>
      <w:r w:rsidR="00A205EC" w:rsidRPr="00523F01">
        <w:rPr>
          <w:sz w:val="24"/>
          <w:szCs w:val="24"/>
        </w:rPr>
        <w:t xml:space="preserve"> </w:t>
      </w:r>
      <w:proofErr w:type="spellStart"/>
      <w:r w:rsidR="00A205EC" w:rsidRPr="00523F01">
        <w:rPr>
          <w:b/>
          <w:sz w:val="24"/>
          <w:szCs w:val="24"/>
        </w:rPr>
        <w:t>сиввипе</w:t>
      </w:r>
      <w:proofErr w:type="spellEnd"/>
      <w:r w:rsidR="00A205EC" w:rsidRPr="00523F01">
        <w:rPr>
          <w:sz w:val="24"/>
          <w:szCs w:val="24"/>
        </w:rPr>
        <w:t xml:space="preserve"> </w:t>
      </w:r>
      <w:proofErr w:type="spellStart"/>
      <w:r w:rsidR="00A205EC" w:rsidRPr="00523F01">
        <w:rPr>
          <w:sz w:val="24"/>
          <w:szCs w:val="24"/>
        </w:rPr>
        <w:t>эпир</w:t>
      </w:r>
      <w:proofErr w:type="spellEnd"/>
      <w:r w:rsidR="00A205EC" w:rsidRPr="00523F01">
        <w:rPr>
          <w:sz w:val="24"/>
          <w:szCs w:val="24"/>
        </w:rPr>
        <w:t xml:space="preserve"> </w:t>
      </w:r>
      <w:r w:rsidR="00A205EC" w:rsidRPr="00523F01">
        <w:rPr>
          <w:sz w:val="24"/>
          <w:szCs w:val="24"/>
        </w:rPr>
        <w:lastRenderedPageBreak/>
        <w:t xml:space="preserve">похода </w:t>
      </w:r>
      <w:proofErr w:type="spellStart"/>
      <w:r w:rsidR="00A205EC" w:rsidRPr="00523F01">
        <w:rPr>
          <w:sz w:val="24"/>
          <w:szCs w:val="24"/>
        </w:rPr>
        <w:t>каймарăмар</w:t>
      </w:r>
      <w:proofErr w:type="spellEnd"/>
      <w:r w:rsidR="00A205EC" w:rsidRPr="00523F01">
        <w:rPr>
          <w:sz w:val="24"/>
          <w:szCs w:val="24"/>
        </w:rPr>
        <w:t>.</w:t>
      </w:r>
      <w:r w:rsidR="00A205EC">
        <w:rPr>
          <w:i w:val="0"/>
          <w:sz w:val="24"/>
          <w:szCs w:val="24"/>
        </w:rPr>
        <w:t xml:space="preserve"> (Из-за холодной погоды </w:t>
      </w:r>
      <w:r w:rsidR="00523F01">
        <w:rPr>
          <w:i w:val="0"/>
          <w:sz w:val="24"/>
          <w:szCs w:val="24"/>
        </w:rPr>
        <w:t>мы не пошли в поход.)</w:t>
      </w:r>
    </w:p>
    <w:p w:rsidR="00157192" w:rsidRDefault="00157192" w:rsidP="003349D6">
      <w:pPr>
        <w:pStyle w:val="20"/>
        <w:shd w:val="clear" w:color="auto" w:fill="auto"/>
        <w:spacing w:before="0" w:after="0" w:line="240" w:lineRule="auto"/>
        <w:ind w:right="140"/>
        <w:rPr>
          <w:i w:val="0"/>
          <w:sz w:val="24"/>
          <w:szCs w:val="24"/>
        </w:rPr>
      </w:pPr>
    </w:p>
    <w:p w:rsidR="00157192" w:rsidRDefault="00157192" w:rsidP="003349D6">
      <w:pPr>
        <w:pStyle w:val="20"/>
        <w:shd w:val="clear" w:color="auto" w:fill="auto"/>
        <w:spacing w:before="0" w:after="0" w:line="240" w:lineRule="auto"/>
        <w:ind w:right="140"/>
        <w:rPr>
          <w:sz w:val="24"/>
          <w:szCs w:val="24"/>
        </w:rPr>
      </w:pPr>
    </w:p>
    <w:p w:rsidR="00443BFF" w:rsidRPr="00443BFF" w:rsidRDefault="00443BFF" w:rsidP="00A357CF">
      <w:pPr>
        <w:pStyle w:val="20"/>
        <w:shd w:val="clear" w:color="auto" w:fill="auto"/>
        <w:spacing w:before="0" w:after="0" w:line="240" w:lineRule="auto"/>
        <w:ind w:right="140" w:firstLine="708"/>
        <w:rPr>
          <w:b/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       </w:t>
      </w:r>
      <w:r w:rsidRPr="00443BFF">
        <w:rPr>
          <w:b/>
          <w:i w:val="0"/>
          <w:sz w:val="24"/>
          <w:szCs w:val="24"/>
        </w:rPr>
        <w:t>СТЕПЕНИ СРАВНЕНИЯ ПРИЛАГАТЕЛЬНЫХ</w:t>
      </w:r>
    </w:p>
    <w:p w:rsidR="00443BFF" w:rsidRDefault="002848FF" w:rsidP="00A357CF">
      <w:pPr>
        <w:pStyle w:val="20"/>
        <w:shd w:val="clear" w:color="auto" w:fill="auto"/>
        <w:spacing w:before="0" w:after="0" w:line="240" w:lineRule="auto"/>
        <w:ind w:right="140" w:firstLine="708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Имена прилагательные в чувашском языке  имеют три степени  сравнения.</w:t>
      </w:r>
    </w:p>
    <w:p w:rsidR="00325CA1" w:rsidRPr="00325CA1" w:rsidRDefault="00325CA1" w:rsidP="00A357CF">
      <w:pPr>
        <w:pStyle w:val="20"/>
        <w:shd w:val="clear" w:color="auto" w:fill="auto"/>
        <w:spacing w:before="0" w:after="0" w:line="240" w:lineRule="auto"/>
        <w:ind w:right="140" w:firstLine="708"/>
        <w:rPr>
          <w:sz w:val="24"/>
          <w:szCs w:val="24"/>
        </w:rPr>
      </w:pPr>
      <w:r>
        <w:rPr>
          <w:i w:val="0"/>
          <w:sz w:val="24"/>
          <w:szCs w:val="24"/>
        </w:rPr>
        <w:t xml:space="preserve">Положительная степень: </w:t>
      </w:r>
      <w:proofErr w:type="spellStart"/>
      <w:r w:rsidRPr="00325CA1">
        <w:rPr>
          <w:sz w:val="24"/>
          <w:szCs w:val="24"/>
        </w:rPr>
        <w:t>хитре</w:t>
      </w:r>
      <w:proofErr w:type="spellEnd"/>
      <w:r w:rsidRPr="00325CA1">
        <w:rPr>
          <w:sz w:val="24"/>
          <w:szCs w:val="24"/>
        </w:rPr>
        <w:t xml:space="preserve">, </w:t>
      </w:r>
      <w:proofErr w:type="spellStart"/>
      <w:r w:rsidRPr="00325CA1">
        <w:rPr>
          <w:sz w:val="24"/>
          <w:szCs w:val="24"/>
        </w:rPr>
        <w:t>пысăк</w:t>
      </w:r>
      <w:proofErr w:type="spellEnd"/>
      <w:r w:rsidRPr="00325CA1">
        <w:rPr>
          <w:sz w:val="24"/>
          <w:szCs w:val="24"/>
        </w:rPr>
        <w:t xml:space="preserve">, </w:t>
      </w:r>
      <w:proofErr w:type="spellStart"/>
      <w:r w:rsidRPr="00325CA1">
        <w:rPr>
          <w:sz w:val="24"/>
          <w:szCs w:val="24"/>
        </w:rPr>
        <w:t>таса</w:t>
      </w:r>
      <w:proofErr w:type="spellEnd"/>
      <w:r w:rsidRPr="00325CA1">
        <w:rPr>
          <w:sz w:val="24"/>
          <w:szCs w:val="24"/>
        </w:rPr>
        <w:t>.</w:t>
      </w:r>
    </w:p>
    <w:p w:rsidR="00325CA1" w:rsidRPr="00325CA1" w:rsidRDefault="00325CA1" w:rsidP="00A357CF">
      <w:pPr>
        <w:pStyle w:val="20"/>
        <w:shd w:val="clear" w:color="auto" w:fill="auto"/>
        <w:spacing w:before="0" w:after="0" w:line="240" w:lineRule="auto"/>
        <w:ind w:right="140" w:firstLine="708"/>
        <w:rPr>
          <w:sz w:val="24"/>
          <w:szCs w:val="24"/>
        </w:rPr>
      </w:pPr>
      <w:r>
        <w:rPr>
          <w:i w:val="0"/>
          <w:sz w:val="24"/>
          <w:szCs w:val="24"/>
        </w:rPr>
        <w:t xml:space="preserve">Сравнительная степень: </w:t>
      </w:r>
      <w:proofErr w:type="spellStart"/>
      <w:r w:rsidRPr="00325CA1">
        <w:rPr>
          <w:sz w:val="24"/>
          <w:szCs w:val="24"/>
        </w:rPr>
        <w:t>хитре-рех</w:t>
      </w:r>
      <w:proofErr w:type="spellEnd"/>
      <w:r w:rsidRPr="00325CA1">
        <w:rPr>
          <w:sz w:val="24"/>
          <w:szCs w:val="24"/>
        </w:rPr>
        <w:t xml:space="preserve">, </w:t>
      </w:r>
      <w:proofErr w:type="spellStart"/>
      <w:r w:rsidRPr="00325CA1">
        <w:rPr>
          <w:sz w:val="24"/>
          <w:szCs w:val="24"/>
        </w:rPr>
        <w:t>пысă</w:t>
      </w:r>
      <w:proofErr w:type="gramStart"/>
      <w:r w:rsidRPr="00325CA1">
        <w:rPr>
          <w:sz w:val="24"/>
          <w:szCs w:val="24"/>
        </w:rPr>
        <w:t>к-рах</w:t>
      </w:r>
      <w:proofErr w:type="spellEnd"/>
      <w:proofErr w:type="gramEnd"/>
      <w:r w:rsidRPr="00325CA1">
        <w:rPr>
          <w:sz w:val="24"/>
          <w:szCs w:val="24"/>
        </w:rPr>
        <w:t xml:space="preserve">, </w:t>
      </w:r>
      <w:proofErr w:type="spellStart"/>
      <w:r w:rsidRPr="00325CA1">
        <w:rPr>
          <w:sz w:val="24"/>
          <w:szCs w:val="24"/>
        </w:rPr>
        <w:t>таса-рах</w:t>
      </w:r>
      <w:proofErr w:type="spellEnd"/>
      <w:r w:rsidRPr="00325CA1">
        <w:rPr>
          <w:sz w:val="24"/>
          <w:szCs w:val="24"/>
        </w:rPr>
        <w:t>.</w:t>
      </w:r>
    </w:p>
    <w:p w:rsidR="00325CA1" w:rsidRDefault="00325CA1" w:rsidP="00A357CF">
      <w:pPr>
        <w:pStyle w:val="20"/>
        <w:shd w:val="clear" w:color="auto" w:fill="auto"/>
        <w:spacing w:before="0" w:after="0" w:line="240" w:lineRule="auto"/>
        <w:ind w:right="140" w:firstLine="708"/>
        <w:rPr>
          <w:sz w:val="24"/>
          <w:szCs w:val="24"/>
        </w:rPr>
      </w:pPr>
      <w:r>
        <w:rPr>
          <w:i w:val="0"/>
          <w:sz w:val="24"/>
          <w:szCs w:val="24"/>
        </w:rPr>
        <w:t>Превосходная степень</w:t>
      </w:r>
      <w:r w:rsidRPr="00325CA1">
        <w:rPr>
          <w:sz w:val="24"/>
          <w:szCs w:val="24"/>
        </w:rPr>
        <w:t xml:space="preserve">: </w:t>
      </w:r>
      <w:proofErr w:type="spellStart"/>
      <w:proofErr w:type="gramStart"/>
      <w:r w:rsidRPr="00325CA1">
        <w:rPr>
          <w:sz w:val="24"/>
          <w:szCs w:val="24"/>
        </w:rPr>
        <w:t>пит</w:t>
      </w:r>
      <w:proofErr w:type="gramEnd"/>
      <w:r w:rsidRPr="00325CA1">
        <w:rPr>
          <w:sz w:val="24"/>
          <w:szCs w:val="24"/>
        </w:rPr>
        <w:t>ĕ</w:t>
      </w:r>
      <w:proofErr w:type="spellEnd"/>
      <w:r w:rsidRPr="00325CA1">
        <w:rPr>
          <w:sz w:val="24"/>
          <w:szCs w:val="24"/>
        </w:rPr>
        <w:t xml:space="preserve"> </w:t>
      </w:r>
      <w:r w:rsidR="0090095C">
        <w:rPr>
          <w:sz w:val="24"/>
          <w:szCs w:val="24"/>
        </w:rPr>
        <w:t xml:space="preserve"> </w:t>
      </w:r>
      <w:proofErr w:type="spellStart"/>
      <w:r w:rsidR="0090095C">
        <w:rPr>
          <w:sz w:val="24"/>
          <w:szCs w:val="24"/>
        </w:rPr>
        <w:t>хитр</w:t>
      </w:r>
      <w:r w:rsidRPr="00325CA1">
        <w:rPr>
          <w:sz w:val="24"/>
          <w:szCs w:val="24"/>
        </w:rPr>
        <w:t>е</w:t>
      </w:r>
      <w:proofErr w:type="spellEnd"/>
      <w:r w:rsidRPr="00325CA1">
        <w:rPr>
          <w:sz w:val="24"/>
          <w:szCs w:val="24"/>
        </w:rPr>
        <w:t xml:space="preserve">, </w:t>
      </w:r>
      <w:proofErr w:type="spellStart"/>
      <w:r w:rsidRPr="00325CA1">
        <w:rPr>
          <w:sz w:val="24"/>
          <w:szCs w:val="24"/>
        </w:rPr>
        <w:t>чи</w:t>
      </w:r>
      <w:proofErr w:type="spellEnd"/>
      <w:r w:rsidRPr="00325CA1">
        <w:rPr>
          <w:sz w:val="24"/>
          <w:szCs w:val="24"/>
        </w:rPr>
        <w:t xml:space="preserve"> </w:t>
      </w:r>
      <w:proofErr w:type="spellStart"/>
      <w:r w:rsidRPr="00325CA1">
        <w:rPr>
          <w:sz w:val="24"/>
          <w:szCs w:val="24"/>
        </w:rPr>
        <w:t>пысăк</w:t>
      </w:r>
      <w:proofErr w:type="spellEnd"/>
      <w:r w:rsidRPr="00325CA1">
        <w:rPr>
          <w:sz w:val="24"/>
          <w:szCs w:val="24"/>
        </w:rPr>
        <w:t xml:space="preserve">, </w:t>
      </w:r>
      <w:proofErr w:type="spellStart"/>
      <w:r w:rsidRPr="00325CA1">
        <w:rPr>
          <w:sz w:val="24"/>
          <w:szCs w:val="24"/>
        </w:rPr>
        <w:t>тап-таса</w:t>
      </w:r>
      <w:proofErr w:type="spellEnd"/>
      <w:r w:rsidRPr="00325CA1">
        <w:rPr>
          <w:sz w:val="24"/>
          <w:szCs w:val="24"/>
        </w:rPr>
        <w:t>.</w:t>
      </w:r>
    </w:p>
    <w:p w:rsidR="00325CA1" w:rsidRDefault="00325CA1" w:rsidP="00325CA1">
      <w:pPr>
        <w:pStyle w:val="20"/>
        <w:shd w:val="clear" w:color="auto" w:fill="auto"/>
        <w:spacing w:before="0" w:after="0" w:line="240" w:lineRule="auto"/>
        <w:ind w:right="140"/>
        <w:rPr>
          <w:sz w:val="24"/>
          <w:szCs w:val="24"/>
        </w:rPr>
      </w:pPr>
      <w:r>
        <w:rPr>
          <w:i w:val="0"/>
          <w:sz w:val="24"/>
          <w:szCs w:val="24"/>
        </w:rPr>
        <w:tab/>
        <w:t xml:space="preserve">Положительная степень имен прилагательных состоит только из основы прилагательных: </w:t>
      </w:r>
      <w:proofErr w:type="spellStart"/>
      <w:proofErr w:type="gramStart"/>
      <w:r w:rsidRPr="00325CA1">
        <w:rPr>
          <w:sz w:val="24"/>
          <w:szCs w:val="24"/>
        </w:rPr>
        <w:t>п</w:t>
      </w:r>
      <w:proofErr w:type="gramEnd"/>
      <w:r w:rsidRPr="00325CA1">
        <w:rPr>
          <w:sz w:val="24"/>
          <w:szCs w:val="24"/>
        </w:rPr>
        <w:t>ĕчĕк</w:t>
      </w:r>
      <w:proofErr w:type="spellEnd"/>
      <w:r w:rsidRPr="00325CA1">
        <w:rPr>
          <w:sz w:val="24"/>
          <w:szCs w:val="24"/>
        </w:rPr>
        <w:t xml:space="preserve">, </w:t>
      </w:r>
      <w:proofErr w:type="spellStart"/>
      <w:r w:rsidRPr="00325CA1">
        <w:rPr>
          <w:sz w:val="24"/>
          <w:szCs w:val="24"/>
        </w:rPr>
        <w:t>сарă</w:t>
      </w:r>
      <w:proofErr w:type="spellEnd"/>
      <w:r w:rsidRPr="00325CA1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хитре</w:t>
      </w:r>
      <w:proofErr w:type="spellEnd"/>
      <w:r w:rsidRPr="00325CA1">
        <w:rPr>
          <w:sz w:val="24"/>
          <w:szCs w:val="24"/>
        </w:rPr>
        <w:t>.</w:t>
      </w:r>
    </w:p>
    <w:p w:rsidR="00325CA1" w:rsidRPr="0090095C" w:rsidRDefault="00325CA1" w:rsidP="00325CA1">
      <w:pPr>
        <w:pStyle w:val="20"/>
        <w:shd w:val="clear" w:color="auto" w:fill="auto"/>
        <w:spacing w:before="0" w:after="0" w:line="240" w:lineRule="auto"/>
        <w:ind w:right="140"/>
        <w:rPr>
          <w:sz w:val="24"/>
          <w:szCs w:val="24"/>
        </w:rPr>
      </w:pPr>
      <w:r>
        <w:rPr>
          <w:sz w:val="24"/>
          <w:szCs w:val="24"/>
        </w:rPr>
        <w:tab/>
      </w:r>
      <w:r w:rsidRPr="00325CA1">
        <w:rPr>
          <w:i w:val="0"/>
          <w:sz w:val="24"/>
          <w:szCs w:val="24"/>
        </w:rPr>
        <w:t xml:space="preserve">Сравнительная степень имен прилагательных образуется путем прибавлении я аффиксов </w:t>
      </w:r>
      <w:proofErr w:type="gramStart"/>
      <w:r>
        <w:rPr>
          <w:sz w:val="24"/>
          <w:szCs w:val="24"/>
        </w:rPr>
        <w:t>-</w:t>
      </w:r>
      <w:proofErr w:type="spellStart"/>
      <w:r w:rsidRPr="00325CA1">
        <w:rPr>
          <w:b/>
          <w:i w:val="0"/>
          <w:sz w:val="24"/>
          <w:szCs w:val="24"/>
        </w:rPr>
        <w:t>р</w:t>
      </w:r>
      <w:proofErr w:type="gramEnd"/>
      <w:r w:rsidRPr="00325CA1">
        <w:rPr>
          <w:b/>
          <w:i w:val="0"/>
          <w:sz w:val="24"/>
          <w:szCs w:val="24"/>
        </w:rPr>
        <w:t>ах</w:t>
      </w:r>
      <w:proofErr w:type="spellEnd"/>
      <w:r w:rsidRPr="00325CA1">
        <w:rPr>
          <w:b/>
          <w:i w:val="0"/>
          <w:sz w:val="24"/>
          <w:szCs w:val="24"/>
        </w:rPr>
        <w:t>(-</w:t>
      </w:r>
      <w:proofErr w:type="spellStart"/>
      <w:r w:rsidRPr="00325CA1">
        <w:rPr>
          <w:b/>
          <w:i w:val="0"/>
          <w:sz w:val="24"/>
          <w:szCs w:val="24"/>
        </w:rPr>
        <w:t>рех</w:t>
      </w:r>
      <w:proofErr w:type="spellEnd"/>
      <w:r>
        <w:rPr>
          <w:sz w:val="24"/>
          <w:szCs w:val="24"/>
        </w:rPr>
        <w:t xml:space="preserve">) и  </w:t>
      </w:r>
      <w:r w:rsidRPr="00325CA1">
        <w:rPr>
          <w:b/>
          <w:i w:val="0"/>
          <w:sz w:val="24"/>
          <w:szCs w:val="24"/>
        </w:rPr>
        <w:t>-тарах(</w:t>
      </w:r>
      <w:proofErr w:type="spellStart"/>
      <w:r w:rsidRPr="00325CA1">
        <w:rPr>
          <w:b/>
          <w:i w:val="0"/>
          <w:sz w:val="24"/>
          <w:szCs w:val="24"/>
        </w:rPr>
        <w:t>терех</w:t>
      </w:r>
      <w:proofErr w:type="spellEnd"/>
      <w:r>
        <w:rPr>
          <w:b/>
          <w:i w:val="0"/>
          <w:sz w:val="24"/>
          <w:szCs w:val="24"/>
        </w:rPr>
        <w:t>)</w:t>
      </w:r>
      <w:r>
        <w:rPr>
          <w:i w:val="0"/>
          <w:sz w:val="24"/>
          <w:szCs w:val="24"/>
        </w:rPr>
        <w:t>:</w:t>
      </w:r>
      <w:r w:rsidR="0090095C">
        <w:rPr>
          <w:i w:val="0"/>
          <w:sz w:val="24"/>
          <w:szCs w:val="24"/>
        </w:rPr>
        <w:t xml:space="preserve"> </w:t>
      </w:r>
      <w:proofErr w:type="spellStart"/>
      <w:r w:rsidR="0090095C" w:rsidRPr="0090095C">
        <w:rPr>
          <w:sz w:val="24"/>
          <w:szCs w:val="24"/>
        </w:rPr>
        <w:t>пĕчĕк</w:t>
      </w:r>
      <w:r w:rsidR="0090095C">
        <w:rPr>
          <w:sz w:val="24"/>
          <w:szCs w:val="24"/>
        </w:rPr>
        <w:t>-</w:t>
      </w:r>
      <w:r w:rsidR="0090095C" w:rsidRPr="0090095C">
        <w:rPr>
          <w:sz w:val="24"/>
          <w:szCs w:val="24"/>
        </w:rPr>
        <w:t>рех</w:t>
      </w:r>
      <w:proofErr w:type="spellEnd"/>
      <w:r w:rsidR="0090095C" w:rsidRPr="0090095C">
        <w:rPr>
          <w:sz w:val="24"/>
          <w:szCs w:val="24"/>
        </w:rPr>
        <w:t xml:space="preserve">, </w:t>
      </w:r>
      <w:proofErr w:type="spellStart"/>
      <w:r w:rsidR="0090095C" w:rsidRPr="0090095C">
        <w:rPr>
          <w:sz w:val="24"/>
          <w:szCs w:val="24"/>
        </w:rPr>
        <w:t>аслă</w:t>
      </w:r>
      <w:r w:rsidR="0090095C">
        <w:rPr>
          <w:sz w:val="24"/>
          <w:szCs w:val="24"/>
        </w:rPr>
        <w:t>-</w:t>
      </w:r>
      <w:r w:rsidR="0090095C" w:rsidRPr="0090095C">
        <w:rPr>
          <w:sz w:val="24"/>
          <w:szCs w:val="24"/>
        </w:rPr>
        <w:t>рах</w:t>
      </w:r>
      <w:proofErr w:type="spellEnd"/>
      <w:r w:rsidR="0090095C">
        <w:rPr>
          <w:i w:val="0"/>
          <w:sz w:val="24"/>
          <w:szCs w:val="24"/>
        </w:rPr>
        <w:t xml:space="preserve">. </w:t>
      </w:r>
      <w:r>
        <w:rPr>
          <w:i w:val="0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i w:val="0"/>
          <w:sz w:val="24"/>
          <w:szCs w:val="24"/>
        </w:rPr>
        <w:t xml:space="preserve">При этом аффикс </w:t>
      </w:r>
      <w:proofErr w:type="gramStart"/>
      <w:r w:rsidRPr="0090095C">
        <w:rPr>
          <w:b/>
          <w:i w:val="0"/>
          <w:sz w:val="24"/>
          <w:szCs w:val="24"/>
        </w:rPr>
        <w:t>–т</w:t>
      </w:r>
      <w:proofErr w:type="gramEnd"/>
      <w:r w:rsidRPr="0090095C">
        <w:rPr>
          <w:b/>
          <w:i w:val="0"/>
          <w:sz w:val="24"/>
          <w:szCs w:val="24"/>
        </w:rPr>
        <w:t>арах(-</w:t>
      </w:r>
      <w:proofErr w:type="spellStart"/>
      <w:r w:rsidRPr="0090095C">
        <w:rPr>
          <w:b/>
          <w:i w:val="0"/>
          <w:sz w:val="24"/>
          <w:szCs w:val="24"/>
        </w:rPr>
        <w:t>терех</w:t>
      </w:r>
      <w:proofErr w:type="spellEnd"/>
      <w:r>
        <w:rPr>
          <w:i w:val="0"/>
          <w:sz w:val="24"/>
          <w:szCs w:val="24"/>
        </w:rPr>
        <w:t xml:space="preserve">) примыкает к основам, оканчивающимися на согласный </w:t>
      </w:r>
      <w:r w:rsidRPr="0090095C">
        <w:rPr>
          <w:b/>
          <w:i w:val="0"/>
          <w:sz w:val="24"/>
          <w:szCs w:val="24"/>
        </w:rPr>
        <w:t>–</w:t>
      </w:r>
      <w:proofErr w:type="spellStart"/>
      <w:r w:rsidRPr="0090095C">
        <w:rPr>
          <w:b/>
          <w:i w:val="0"/>
          <w:sz w:val="24"/>
          <w:szCs w:val="24"/>
        </w:rPr>
        <w:t>р</w:t>
      </w:r>
      <w:proofErr w:type="spellEnd"/>
      <w:r>
        <w:rPr>
          <w:i w:val="0"/>
          <w:sz w:val="24"/>
          <w:szCs w:val="24"/>
        </w:rPr>
        <w:t>:</w:t>
      </w:r>
      <w:r w:rsidR="0090095C">
        <w:rPr>
          <w:i w:val="0"/>
          <w:sz w:val="24"/>
          <w:szCs w:val="24"/>
        </w:rPr>
        <w:t xml:space="preserve"> </w:t>
      </w:r>
      <w:proofErr w:type="spellStart"/>
      <w:r w:rsidR="0090095C" w:rsidRPr="0090095C">
        <w:rPr>
          <w:sz w:val="24"/>
          <w:szCs w:val="24"/>
        </w:rPr>
        <w:t>йывăр-тарах</w:t>
      </w:r>
      <w:proofErr w:type="spellEnd"/>
      <w:r w:rsidR="0090095C" w:rsidRPr="0090095C">
        <w:rPr>
          <w:b/>
          <w:sz w:val="24"/>
          <w:szCs w:val="24"/>
        </w:rPr>
        <w:t xml:space="preserve">, </w:t>
      </w:r>
      <w:proofErr w:type="spellStart"/>
      <w:r w:rsidR="0090095C" w:rsidRPr="0090095C">
        <w:rPr>
          <w:sz w:val="24"/>
          <w:szCs w:val="24"/>
        </w:rPr>
        <w:t>чипер-терех</w:t>
      </w:r>
      <w:proofErr w:type="spellEnd"/>
      <w:r w:rsidR="0090095C" w:rsidRPr="0090095C">
        <w:rPr>
          <w:sz w:val="24"/>
          <w:szCs w:val="24"/>
        </w:rPr>
        <w:t xml:space="preserve">. </w:t>
      </w:r>
    </w:p>
    <w:p w:rsidR="00325CA1" w:rsidRDefault="001C79F4" w:rsidP="00A357CF">
      <w:pPr>
        <w:pStyle w:val="20"/>
        <w:shd w:val="clear" w:color="auto" w:fill="auto"/>
        <w:spacing w:before="0" w:after="0" w:line="240" w:lineRule="auto"/>
        <w:ind w:right="140" w:firstLine="708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Превосходная степень </w:t>
      </w:r>
      <w:r w:rsidR="0090095C">
        <w:rPr>
          <w:i w:val="0"/>
          <w:sz w:val="24"/>
          <w:szCs w:val="24"/>
        </w:rPr>
        <w:t>об</w:t>
      </w:r>
      <w:r>
        <w:rPr>
          <w:i w:val="0"/>
          <w:sz w:val="24"/>
          <w:szCs w:val="24"/>
        </w:rPr>
        <w:t>разуется несколькими способами</w:t>
      </w:r>
      <w:proofErr w:type="gramStart"/>
      <w:r>
        <w:rPr>
          <w:i w:val="0"/>
          <w:sz w:val="24"/>
          <w:szCs w:val="24"/>
        </w:rPr>
        <w:t xml:space="preserve"> :</w:t>
      </w:r>
      <w:proofErr w:type="gramEnd"/>
    </w:p>
    <w:p w:rsidR="0090095C" w:rsidRDefault="0090095C" w:rsidP="0090095C">
      <w:pPr>
        <w:pStyle w:val="20"/>
        <w:shd w:val="clear" w:color="auto" w:fill="auto"/>
        <w:spacing w:before="0" w:after="0" w:line="240" w:lineRule="auto"/>
        <w:ind w:right="140" w:firstLine="708"/>
        <w:rPr>
          <w:sz w:val="24"/>
          <w:szCs w:val="24"/>
        </w:rPr>
      </w:pPr>
      <w:r>
        <w:rPr>
          <w:i w:val="0"/>
          <w:sz w:val="24"/>
          <w:szCs w:val="24"/>
        </w:rPr>
        <w:t xml:space="preserve">1)  путем полного и частичного удвоения основы: </w:t>
      </w:r>
      <w:proofErr w:type="spellStart"/>
      <w:r w:rsidRPr="0090095C">
        <w:rPr>
          <w:sz w:val="24"/>
          <w:szCs w:val="24"/>
        </w:rPr>
        <w:t>сар</w:t>
      </w:r>
      <w:proofErr w:type="gramStart"/>
      <w:r w:rsidRPr="0090095C">
        <w:rPr>
          <w:sz w:val="24"/>
          <w:szCs w:val="24"/>
        </w:rPr>
        <w:t>ă-</w:t>
      </w:r>
      <w:proofErr w:type="gramEnd"/>
      <w:r w:rsidRPr="0090095C">
        <w:rPr>
          <w:sz w:val="24"/>
          <w:szCs w:val="24"/>
        </w:rPr>
        <w:t>сарă</w:t>
      </w:r>
      <w:proofErr w:type="spellEnd"/>
      <w:r w:rsidRPr="0090095C">
        <w:rPr>
          <w:sz w:val="24"/>
          <w:szCs w:val="24"/>
        </w:rPr>
        <w:t xml:space="preserve">, </w:t>
      </w:r>
      <w:proofErr w:type="spellStart"/>
      <w:r w:rsidRPr="0090095C">
        <w:rPr>
          <w:sz w:val="24"/>
          <w:szCs w:val="24"/>
        </w:rPr>
        <w:t>сап-сарă</w:t>
      </w:r>
      <w:proofErr w:type="spellEnd"/>
      <w:r w:rsidRPr="0090095C">
        <w:rPr>
          <w:sz w:val="24"/>
          <w:szCs w:val="24"/>
        </w:rPr>
        <w:t xml:space="preserve">, </w:t>
      </w:r>
      <w:proofErr w:type="spellStart"/>
      <w:r w:rsidRPr="0090095C">
        <w:rPr>
          <w:sz w:val="24"/>
          <w:szCs w:val="24"/>
        </w:rPr>
        <w:t>шурă-шурă</w:t>
      </w:r>
      <w:proofErr w:type="spellEnd"/>
      <w:r w:rsidRPr="0090095C">
        <w:rPr>
          <w:sz w:val="24"/>
          <w:szCs w:val="24"/>
        </w:rPr>
        <w:t xml:space="preserve">, </w:t>
      </w:r>
      <w:proofErr w:type="spellStart"/>
      <w:r w:rsidRPr="0090095C">
        <w:rPr>
          <w:sz w:val="24"/>
          <w:szCs w:val="24"/>
        </w:rPr>
        <w:t>шап-шурă</w:t>
      </w:r>
      <w:proofErr w:type="spellEnd"/>
      <w:r w:rsidRPr="0090095C">
        <w:rPr>
          <w:sz w:val="24"/>
          <w:szCs w:val="24"/>
        </w:rPr>
        <w:t>.</w:t>
      </w:r>
    </w:p>
    <w:p w:rsidR="0090095C" w:rsidRDefault="0090095C" w:rsidP="0090095C">
      <w:pPr>
        <w:pStyle w:val="20"/>
        <w:shd w:val="clear" w:color="auto" w:fill="auto"/>
        <w:spacing w:before="0" w:after="0" w:line="240" w:lineRule="auto"/>
        <w:ind w:right="140" w:firstLine="708"/>
        <w:rPr>
          <w:i w:val="0"/>
          <w:sz w:val="24"/>
          <w:szCs w:val="24"/>
        </w:rPr>
      </w:pPr>
      <w:r>
        <w:rPr>
          <w:sz w:val="24"/>
          <w:szCs w:val="24"/>
        </w:rPr>
        <w:t xml:space="preserve">2) </w:t>
      </w:r>
      <w:r>
        <w:rPr>
          <w:i w:val="0"/>
          <w:sz w:val="24"/>
          <w:szCs w:val="24"/>
        </w:rPr>
        <w:t xml:space="preserve">с помощью усилительных частиц </w:t>
      </w:r>
      <w:proofErr w:type="spellStart"/>
      <w:r w:rsidRPr="0090095C">
        <w:rPr>
          <w:b/>
          <w:i w:val="0"/>
          <w:sz w:val="24"/>
          <w:szCs w:val="24"/>
        </w:rPr>
        <w:t>чи</w:t>
      </w:r>
      <w:proofErr w:type="spellEnd"/>
      <w:r w:rsidRPr="0090095C">
        <w:rPr>
          <w:b/>
          <w:i w:val="0"/>
          <w:sz w:val="24"/>
          <w:szCs w:val="24"/>
        </w:rPr>
        <w:t xml:space="preserve">, </w:t>
      </w:r>
      <w:proofErr w:type="spellStart"/>
      <w:r w:rsidRPr="0090095C">
        <w:rPr>
          <w:b/>
          <w:i w:val="0"/>
          <w:sz w:val="24"/>
          <w:szCs w:val="24"/>
        </w:rPr>
        <w:t>сĕм</w:t>
      </w:r>
      <w:proofErr w:type="spellEnd"/>
      <w:r w:rsidRPr="0090095C">
        <w:rPr>
          <w:b/>
          <w:i w:val="0"/>
          <w:sz w:val="24"/>
          <w:szCs w:val="24"/>
        </w:rPr>
        <w:t xml:space="preserve">, </w:t>
      </w:r>
      <w:proofErr w:type="spellStart"/>
      <w:r w:rsidRPr="0090095C">
        <w:rPr>
          <w:b/>
          <w:i w:val="0"/>
          <w:sz w:val="24"/>
          <w:szCs w:val="24"/>
        </w:rPr>
        <w:t>тă</w:t>
      </w:r>
      <w:proofErr w:type="gramStart"/>
      <w:r w:rsidRPr="0090095C">
        <w:rPr>
          <w:b/>
          <w:i w:val="0"/>
          <w:sz w:val="24"/>
          <w:szCs w:val="24"/>
        </w:rPr>
        <w:t>р</w:t>
      </w:r>
      <w:proofErr w:type="spellEnd"/>
      <w:proofErr w:type="gramEnd"/>
      <w:r>
        <w:rPr>
          <w:i w:val="0"/>
          <w:sz w:val="24"/>
          <w:szCs w:val="24"/>
        </w:rPr>
        <w:t xml:space="preserve">: </w:t>
      </w:r>
      <w:proofErr w:type="spellStart"/>
      <w:r w:rsidRPr="00D474B3">
        <w:rPr>
          <w:sz w:val="24"/>
          <w:szCs w:val="24"/>
        </w:rPr>
        <w:t>чи</w:t>
      </w:r>
      <w:proofErr w:type="spellEnd"/>
      <w:r w:rsidRPr="00D474B3">
        <w:rPr>
          <w:sz w:val="24"/>
          <w:szCs w:val="24"/>
        </w:rPr>
        <w:t xml:space="preserve"> </w:t>
      </w:r>
      <w:proofErr w:type="spellStart"/>
      <w:r w:rsidR="00D474B3" w:rsidRPr="00D474B3">
        <w:rPr>
          <w:sz w:val="24"/>
          <w:szCs w:val="24"/>
        </w:rPr>
        <w:t>хитре</w:t>
      </w:r>
      <w:proofErr w:type="spellEnd"/>
      <w:r w:rsidR="00D474B3">
        <w:rPr>
          <w:i w:val="0"/>
          <w:sz w:val="24"/>
          <w:szCs w:val="24"/>
        </w:rPr>
        <w:t xml:space="preserve"> (самый красивый)</w:t>
      </w:r>
      <w:r>
        <w:rPr>
          <w:i w:val="0"/>
          <w:sz w:val="24"/>
          <w:szCs w:val="24"/>
        </w:rPr>
        <w:t xml:space="preserve">, </w:t>
      </w:r>
      <w:proofErr w:type="spellStart"/>
      <w:r w:rsidRPr="00D474B3">
        <w:rPr>
          <w:sz w:val="24"/>
          <w:szCs w:val="24"/>
        </w:rPr>
        <w:t>сĕм</w:t>
      </w:r>
      <w:proofErr w:type="spellEnd"/>
      <w:r w:rsidRPr="00D474B3">
        <w:rPr>
          <w:sz w:val="24"/>
          <w:szCs w:val="24"/>
        </w:rPr>
        <w:t xml:space="preserve"> </w:t>
      </w:r>
      <w:proofErr w:type="spellStart"/>
      <w:r w:rsidRPr="00D474B3">
        <w:rPr>
          <w:sz w:val="24"/>
          <w:szCs w:val="24"/>
        </w:rPr>
        <w:t>тĕттĕм</w:t>
      </w:r>
      <w:proofErr w:type="spellEnd"/>
      <w:r w:rsidR="00D474B3">
        <w:rPr>
          <w:sz w:val="24"/>
          <w:szCs w:val="24"/>
        </w:rPr>
        <w:t xml:space="preserve"> </w:t>
      </w:r>
      <w:r w:rsidR="00D474B3" w:rsidRPr="00D474B3">
        <w:rPr>
          <w:i w:val="0"/>
          <w:sz w:val="24"/>
          <w:szCs w:val="24"/>
        </w:rPr>
        <w:t>(совершенно темный</w:t>
      </w:r>
      <w:r w:rsidR="00D474B3">
        <w:rPr>
          <w:sz w:val="24"/>
          <w:szCs w:val="24"/>
        </w:rPr>
        <w:t>)</w:t>
      </w:r>
      <w:r w:rsidRPr="00D474B3">
        <w:rPr>
          <w:sz w:val="24"/>
          <w:szCs w:val="24"/>
        </w:rPr>
        <w:t xml:space="preserve">, </w:t>
      </w:r>
      <w:proofErr w:type="spellStart"/>
      <w:r w:rsidR="00D474B3">
        <w:rPr>
          <w:sz w:val="24"/>
          <w:szCs w:val="24"/>
        </w:rPr>
        <w:t>тăр</w:t>
      </w:r>
      <w:proofErr w:type="spellEnd"/>
      <w:r w:rsidR="00D474B3">
        <w:rPr>
          <w:sz w:val="24"/>
          <w:szCs w:val="24"/>
        </w:rPr>
        <w:t xml:space="preserve"> </w:t>
      </w:r>
      <w:proofErr w:type="spellStart"/>
      <w:r w:rsidR="00D474B3">
        <w:rPr>
          <w:sz w:val="24"/>
          <w:szCs w:val="24"/>
        </w:rPr>
        <w:t>ухмах</w:t>
      </w:r>
      <w:proofErr w:type="spellEnd"/>
      <w:r w:rsidR="00D474B3">
        <w:rPr>
          <w:sz w:val="24"/>
          <w:szCs w:val="24"/>
        </w:rPr>
        <w:t xml:space="preserve"> (</w:t>
      </w:r>
      <w:r w:rsidR="00D474B3">
        <w:rPr>
          <w:i w:val="0"/>
          <w:sz w:val="24"/>
          <w:szCs w:val="24"/>
        </w:rPr>
        <w:t>совершенно глупый).</w:t>
      </w:r>
    </w:p>
    <w:p w:rsidR="00D474B3" w:rsidRDefault="00D474B3" w:rsidP="0090095C">
      <w:pPr>
        <w:pStyle w:val="20"/>
        <w:shd w:val="clear" w:color="auto" w:fill="auto"/>
        <w:spacing w:before="0" w:after="0" w:line="240" w:lineRule="auto"/>
        <w:ind w:right="140" w:firstLine="708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3) посредством особых слов сравнительного и усилительного характера: </w:t>
      </w:r>
      <w:proofErr w:type="spellStart"/>
      <w:r w:rsidRPr="00D474B3">
        <w:rPr>
          <w:sz w:val="24"/>
          <w:szCs w:val="24"/>
        </w:rPr>
        <w:t>тĕлĕнмелле</w:t>
      </w:r>
      <w:proofErr w:type="spellEnd"/>
      <w:r w:rsidRPr="00D474B3">
        <w:rPr>
          <w:sz w:val="24"/>
          <w:szCs w:val="24"/>
        </w:rPr>
        <w:t xml:space="preserve"> </w:t>
      </w:r>
      <w:proofErr w:type="spellStart"/>
      <w:r w:rsidRPr="00D474B3">
        <w:rPr>
          <w:sz w:val="24"/>
          <w:szCs w:val="24"/>
        </w:rPr>
        <w:t>пысăк</w:t>
      </w:r>
      <w:proofErr w:type="spellEnd"/>
      <w:r>
        <w:rPr>
          <w:i w:val="0"/>
          <w:sz w:val="24"/>
          <w:szCs w:val="24"/>
        </w:rPr>
        <w:t xml:space="preserve"> </w:t>
      </w:r>
      <w:proofErr w:type="gramStart"/>
      <w:r>
        <w:rPr>
          <w:i w:val="0"/>
          <w:sz w:val="24"/>
          <w:szCs w:val="24"/>
        </w:rPr>
        <w:t xml:space="preserve">( </w:t>
      </w:r>
      <w:proofErr w:type="gramEnd"/>
      <w:r>
        <w:rPr>
          <w:i w:val="0"/>
          <w:sz w:val="24"/>
          <w:szCs w:val="24"/>
        </w:rPr>
        <w:t xml:space="preserve">удивительно большой), </w:t>
      </w:r>
      <w:proofErr w:type="spellStart"/>
      <w:r w:rsidRPr="00D474B3">
        <w:rPr>
          <w:sz w:val="24"/>
          <w:szCs w:val="24"/>
        </w:rPr>
        <w:t>пуринчен</w:t>
      </w:r>
      <w:proofErr w:type="spellEnd"/>
      <w:r w:rsidRPr="00D474B3">
        <w:rPr>
          <w:sz w:val="24"/>
          <w:szCs w:val="24"/>
        </w:rPr>
        <w:t xml:space="preserve"> </w:t>
      </w:r>
      <w:proofErr w:type="spellStart"/>
      <w:r w:rsidRPr="00D474B3">
        <w:rPr>
          <w:sz w:val="24"/>
          <w:szCs w:val="24"/>
        </w:rPr>
        <w:t>хаклă</w:t>
      </w:r>
      <w:proofErr w:type="spellEnd"/>
      <w:r w:rsidRPr="00D474B3">
        <w:rPr>
          <w:sz w:val="24"/>
          <w:szCs w:val="24"/>
        </w:rPr>
        <w:t xml:space="preserve">, </w:t>
      </w:r>
      <w:proofErr w:type="spellStart"/>
      <w:r w:rsidRPr="00D474B3">
        <w:rPr>
          <w:sz w:val="24"/>
          <w:szCs w:val="24"/>
        </w:rPr>
        <w:t>нимрен</w:t>
      </w:r>
      <w:proofErr w:type="spellEnd"/>
      <w:r w:rsidRPr="00D474B3">
        <w:rPr>
          <w:sz w:val="24"/>
          <w:szCs w:val="24"/>
        </w:rPr>
        <w:t xml:space="preserve"> те </w:t>
      </w:r>
      <w:proofErr w:type="spellStart"/>
      <w:r w:rsidRPr="00D474B3">
        <w:rPr>
          <w:sz w:val="24"/>
          <w:szCs w:val="24"/>
        </w:rPr>
        <w:t>хаклă</w:t>
      </w:r>
      <w:proofErr w:type="spellEnd"/>
      <w:r>
        <w:rPr>
          <w:i w:val="0"/>
          <w:sz w:val="24"/>
          <w:szCs w:val="24"/>
        </w:rPr>
        <w:t xml:space="preserve"> (дороже всего).</w:t>
      </w:r>
    </w:p>
    <w:p w:rsidR="00D474B3" w:rsidRDefault="00D474B3" w:rsidP="0090095C">
      <w:pPr>
        <w:pStyle w:val="20"/>
        <w:shd w:val="clear" w:color="auto" w:fill="auto"/>
        <w:spacing w:before="0" w:after="0" w:line="240" w:lineRule="auto"/>
        <w:ind w:right="140" w:firstLine="708"/>
        <w:rPr>
          <w:i w:val="0"/>
          <w:sz w:val="24"/>
          <w:szCs w:val="24"/>
        </w:rPr>
      </w:pPr>
    </w:p>
    <w:p w:rsidR="00465FD1" w:rsidRDefault="00465FD1" w:rsidP="0090095C">
      <w:pPr>
        <w:pStyle w:val="20"/>
        <w:shd w:val="clear" w:color="auto" w:fill="auto"/>
        <w:spacing w:before="0" w:after="0" w:line="240" w:lineRule="auto"/>
        <w:ind w:right="140" w:firstLine="708"/>
        <w:rPr>
          <w:i w:val="0"/>
          <w:sz w:val="24"/>
          <w:szCs w:val="24"/>
        </w:rPr>
      </w:pPr>
    </w:p>
    <w:p w:rsidR="00465FD1" w:rsidRDefault="00465FD1" w:rsidP="0090095C">
      <w:pPr>
        <w:pStyle w:val="20"/>
        <w:shd w:val="clear" w:color="auto" w:fill="auto"/>
        <w:spacing w:before="0" w:after="0" w:line="240" w:lineRule="auto"/>
        <w:ind w:right="140" w:firstLine="708"/>
        <w:rPr>
          <w:b/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          </w:t>
      </w:r>
      <w:r w:rsidRPr="00465FD1">
        <w:rPr>
          <w:b/>
          <w:i w:val="0"/>
          <w:sz w:val="24"/>
          <w:szCs w:val="24"/>
        </w:rPr>
        <w:t>ПОВЕЛИТЕЛЬНОЕ НАКЛОНЕНИЕ ГЛАГОЛА</w:t>
      </w:r>
    </w:p>
    <w:p w:rsidR="00465FD1" w:rsidRDefault="00465FD1" w:rsidP="00465FD1">
      <w:pPr>
        <w:pStyle w:val="20"/>
        <w:shd w:val="clear" w:color="auto" w:fill="auto"/>
        <w:spacing w:before="0" w:after="0" w:line="240" w:lineRule="auto"/>
        <w:ind w:right="140"/>
        <w:rPr>
          <w:b/>
          <w:i w:val="0"/>
          <w:sz w:val="24"/>
          <w:szCs w:val="24"/>
        </w:rPr>
      </w:pPr>
    </w:p>
    <w:p w:rsidR="00465FD1" w:rsidRDefault="00465FD1" w:rsidP="00465FD1">
      <w:pPr>
        <w:pStyle w:val="20"/>
        <w:shd w:val="clear" w:color="auto" w:fill="auto"/>
        <w:spacing w:before="0" w:after="0" w:line="240" w:lineRule="auto"/>
        <w:ind w:right="140"/>
        <w:rPr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ab/>
      </w:r>
      <w:r w:rsidRPr="00465FD1">
        <w:rPr>
          <w:i w:val="0"/>
          <w:sz w:val="24"/>
          <w:szCs w:val="24"/>
        </w:rPr>
        <w:t xml:space="preserve">Формы </w:t>
      </w:r>
      <w:r>
        <w:rPr>
          <w:i w:val="0"/>
          <w:sz w:val="24"/>
          <w:szCs w:val="24"/>
        </w:rPr>
        <w:t>повелительного наклонения встречаются в речи достаточно часто. Эти формы употребляются для выражения просьбы, пожелания, совета, побуждения, приказа.</w:t>
      </w:r>
    </w:p>
    <w:p w:rsidR="00465FD1" w:rsidRDefault="00465FD1" w:rsidP="00465FD1">
      <w:pPr>
        <w:pStyle w:val="20"/>
        <w:shd w:val="clear" w:color="auto" w:fill="auto"/>
        <w:spacing w:before="0" w:after="0" w:line="240" w:lineRule="auto"/>
        <w:ind w:right="140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ab/>
        <w:t xml:space="preserve">Первое лицо единственного числа чаще выражает желание совершить какое-то действие. Поэтому к форме первого лица нередко прибавляется вопросительная частица </w:t>
      </w:r>
      <w:r w:rsidRPr="00465FD1">
        <w:rPr>
          <w:b/>
          <w:i w:val="0"/>
          <w:sz w:val="24"/>
          <w:szCs w:val="24"/>
        </w:rPr>
        <w:t>(-и</w:t>
      </w:r>
      <w:r>
        <w:rPr>
          <w:i w:val="0"/>
          <w:sz w:val="24"/>
          <w:szCs w:val="24"/>
        </w:rPr>
        <w:t xml:space="preserve"> или </w:t>
      </w:r>
      <w:proofErr w:type="gramStart"/>
      <w:r w:rsidRPr="00465FD1">
        <w:rPr>
          <w:b/>
          <w:i w:val="0"/>
          <w:sz w:val="24"/>
          <w:szCs w:val="24"/>
        </w:rPr>
        <w:t>-</w:t>
      </w:r>
      <w:proofErr w:type="spellStart"/>
      <w:r w:rsidRPr="00465FD1">
        <w:rPr>
          <w:b/>
          <w:i w:val="0"/>
          <w:sz w:val="24"/>
          <w:szCs w:val="24"/>
        </w:rPr>
        <w:t>ш</w:t>
      </w:r>
      <w:proofErr w:type="gramEnd"/>
      <w:r w:rsidRPr="00465FD1">
        <w:rPr>
          <w:b/>
          <w:i w:val="0"/>
          <w:sz w:val="24"/>
          <w:szCs w:val="24"/>
        </w:rPr>
        <w:t>и</w:t>
      </w:r>
      <w:proofErr w:type="spellEnd"/>
      <w:r>
        <w:rPr>
          <w:i w:val="0"/>
          <w:sz w:val="24"/>
          <w:szCs w:val="24"/>
        </w:rPr>
        <w:t xml:space="preserve">):  </w:t>
      </w:r>
      <w:proofErr w:type="spellStart"/>
      <w:r w:rsidRPr="00AB291B">
        <w:rPr>
          <w:sz w:val="24"/>
          <w:szCs w:val="24"/>
        </w:rPr>
        <w:t>Эпĕ</w:t>
      </w:r>
      <w:proofErr w:type="spellEnd"/>
      <w:r w:rsidRPr="00AB291B">
        <w:rPr>
          <w:sz w:val="24"/>
          <w:szCs w:val="24"/>
        </w:rPr>
        <w:t xml:space="preserve"> </w:t>
      </w:r>
      <w:proofErr w:type="spellStart"/>
      <w:r w:rsidRPr="00AB291B">
        <w:rPr>
          <w:sz w:val="24"/>
          <w:szCs w:val="24"/>
        </w:rPr>
        <w:t>ыран</w:t>
      </w:r>
      <w:proofErr w:type="spellEnd"/>
      <w:r w:rsidRPr="00AB291B">
        <w:rPr>
          <w:sz w:val="24"/>
          <w:szCs w:val="24"/>
        </w:rPr>
        <w:t xml:space="preserve"> </w:t>
      </w:r>
      <w:proofErr w:type="spellStart"/>
      <w:r w:rsidR="00AB291B" w:rsidRPr="00AB291B">
        <w:rPr>
          <w:sz w:val="24"/>
          <w:szCs w:val="24"/>
        </w:rPr>
        <w:t>хулана</w:t>
      </w:r>
      <w:proofErr w:type="spellEnd"/>
      <w:r w:rsidR="00AB291B" w:rsidRPr="00AB291B">
        <w:rPr>
          <w:sz w:val="24"/>
          <w:szCs w:val="24"/>
        </w:rPr>
        <w:t xml:space="preserve"> </w:t>
      </w:r>
      <w:proofErr w:type="spellStart"/>
      <w:r w:rsidR="00AB291B" w:rsidRPr="00AB291B">
        <w:rPr>
          <w:sz w:val="24"/>
          <w:szCs w:val="24"/>
        </w:rPr>
        <w:t>каям</w:t>
      </w:r>
      <w:proofErr w:type="spellEnd"/>
      <w:r w:rsidR="00AB291B">
        <w:rPr>
          <w:i w:val="0"/>
          <w:sz w:val="24"/>
          <w:szCs w:val="24"/>
        </w:rPr>
        <w:t xml:space="preserve">. (Я завтра в город поеду.) </w:t>
      </w:r>
      <w:proofErr w:type="spellStart"/>
      <w:r w:rsidRPr="00AB291B">
        <w:rPr>
          <w:sz w:val="24"/>
          <w:szCs w:val="24"/>
        </w:rPr>
        <w:t>Эпĕ</w:t>
      </w:r>
      <w:proofErr w:type="spellEnd"/>
      <w:r w:rsidRPr="00AB291B">
        <w:rPr>
          <w:sz w:val="24"/>
          <w:szCs w:val="24"/>
        </w:rPr>
        <w:t xml:space="preserve"> </w:t>
      </w:r>
      <w:proofErr w:type="spellStart"/>
      <w:r w:rsidRPr="00AB291B">
        <w:rPr>
          <w:sz w:val="24"/>
          <w:szCs w:val="24"/>
        </w:rPr>
        <w:t>ку</w:t>
      </w:r>
      <w:proofErr w:type="spellEnd"/>
      <w:r w:rsidRPr="00AB291B">
        <w:rPr>
          <w:sz w:val="24"/>
          <w:szCs w:val="24"/>
        </w:rPr>
        <w:t xml:space="preserve"> </w:t>
      </w:r>
      <w:proofErr w:type="spellStart"/>
      <w:r w:rsidRPr="00AB291B">
        <w:rPr>
          <w:sz w:val="24"/>
          <w:szCs w:val="24"/>
        </w:rPr>
        <w:t>кĕнекене</w:t>
      </w:r>
      <w:proofErr w:type="spellEnd"/>
      <w:r w:rsidRPr="00AB291B">
        <w:rPr>
          <w:sz w:val="24"/>
          <w:szCs w:val="24"/>
        </w:rPr>
        <w:t xml:space="preserve"> </w:t>
      </w:r>
      <w:proofErr w:type="spellStart"/>
      <w:r w:rsidRPr="00AB291B">
        <w:rPr>
          <w:sz w:val="24"/>
          <w:szCs w:val="24"/>
        </w:rPr>
        <w:t>илем-и</w:t>
      </w:r>
      <w:proofErr w:type="spellEnd"/>
      <w:r>
        <w:rPr>
          <w:i w:val="0"/>
          <w:sz w:val="24"/>
          <w:szCs w:val="24"/>
        </w:rPr>
        <w:t>?</w:t>
      </w:r>
      <w:r w:rsidR="00AB291B">
        <w:rPr>
          <w:i w:val="0"/>
          <w:sz w:val="24"/>
          <w:szCs w:val="24"/>
        </w:rPr>
        <w:t xml:space="preserve"> (Я возьму эту книгу.)</w:t>
      </w:r>
    </w:p>
    <w:p w:rsidR="00AB291B" w:rsidRDefault="00AB291B" w:rsidP="00465FD1">
      <w:pPr>
        <w:pStyle w:val="20"/>
        <w:shd w:val="clear" w:color="auto" w:fill="auto"/>
        <w:spacing w:before="0" w:after="0" w:line="240" w:lineRule="auto"/>
        <w:ind w:right="140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ab/>
        <w:t>Формы  первого и третьего лица  не участвуют в выражении  прямого вопроса.</w:t>
      </w:r>
    </w:p>
    <w:p w:rsidR="00AB291B" w:rsidRDefault="00AB291B" w:rsidP="00465FD1">
      <w:pPr>
        <w:pStyle w:val="20"/>
        <w:shd w:val="clear" w:color="auto" w:fill="auto"/>
        <w:spacing w:before="0" w:after="0" w:line="240" w:lineRule="auto"/>
        <w:ind w:right="140"/>
        <w:rPr>
          <w:sz w:val="24"/>
          <w:szCs w:val="24"/>
        </w:rPr>
      </w:pPr>
      <w:r>
        <w:rPr>
          <w:i w:val="0"/>
          <w:sz w:val="24"/>
          <w:szCs w:val="24"/>
        </w:rPr>
        <w:tab/>
        <w:t xml:space="preserve">Прямой вопрос выражает форма второго лица. Для смягчения просьбы и побуждения ко всем формам может быть прибавлена частица </w:t>
      </w:r>
      <w:proofErr w:type="gramStart"/>
      <w:r>
        <w:rPr>
          <w:b/>
          <w:i w:val="0"/>
          <w:sz w:val="24"/>
          <w:szCs w:val="24"/>
        </w:rPr>
        <w:t>-</w:t>
      </w:r>
      <w:r w:rsidRPr="00AB291B">
        <w:rPr>
          <w:b/>
          <w:i w:val="0"/>
          <w:sz w:val="24"/>
          <w:szCs w:val="24"/>
        </w:rPr>
        <w:t>х</w:t>
      </w:r>
      <w:proofErr w:type="gramEnd"/>
      <w:r w:rsidRPr="00AB291B">
        <w:rPr>
          <w:b/>
          <w:i w:val="0"/>
          <w:sz w:val="24"/>
          <w:szCs w:val="24"/>
        </w:rPr>
        <w:t>а</w:t>
      </w:r>
      <w:r>
        <w:rPr>
          <w:i w:val="0"/>
          <w:sz w:val="24"/>
          <w:szCs w:val="24"/>
        </w:rPr>
        <w:t xml:space="preserve">: </w:t>
      </w:r>
      <w:proofErr w:type="spellStart"/>
      <w:r w:rsidR="006E4A19">
        <w:rPr>
          <w:sz w:val="24"/>
          <w:szCs w:val="24"/>
        </w:rPr>
        <w:t>вулам-ха</w:t>
      </w:r>
      <w:proofErr w:type="spellEnd"/>
      <w:r w:rsidR="006E4A19">
        <w:rPr>
          <w:sz w:val="24"/>
          <w:szCs w:val="24"/>
        </w:rPr>
        <w:t xml:space="preserve">, </w:t>
      </w:r>
      <w:proofErr w:type="spellStart"/>
      <w:r w:rsidR="006E4A19">
        <w:rPr>
          <w:sz w:val="24"/>
          <w:szCs w:val="24"/>
        </w:rPr>
        <w:t>çыр-ха</w:t>
      </w:r>
      <w:proofErr w:type="spellEnd"/>
      <w:r w:rsidR="006E4A19">
        <w:rPr>
          <w:sz w:val="24"/>
          <w:szCs w:val="24"/>
        </w:rPr>
        <w:t xml:space="preserve">, </w:t>
      </w:r>
      <w:proofErr w:type="spellStart"/>
      <w:r w:rsidR="006E4A19">
        <w:rPr>
          <w:sz w:val="24"/>
          <w:szCs w:val="24"/>
        </w:rPr>
        <w:t>итлетĕ</w:t>
      </w:r>
      <w:r w:rsidRPr="00AB291B">
        <w:rPr>
          <w:sz w:val="24"/>
          <w:szCs w:val="24"/>
        </w:rPr>
        <w:t>р-ха</w:t>
      </w:r>
      <w:proofErr w:type="spellEnd"/>
      <w:r w:rsidRPr="00AB291B">
        <w:rPr>
          <w:sz w:val="24"/>
          <w:szCs w:val="24"/>
        </w:rPr>
        <w:t>.</w:t>
      </w:r>
    </w:p>
    <w:p w:rsidR="006E4A19" w:rsidRDefault="006E4A19" w:rsidP="00465FD1">
      <w:pPr>
        <w:pStyle w:val="20"/>
        <w:shd w:val="clear" w:color="auto" w:fill="auto"/>
        <w:spacing w:before="0" w:after="0" w:line="240" w:lineRule="auto"/>
        <w:ind w:right="14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i w:val="0"/>
          <w:sz w:val="24"/>
          <w:szCs w:val="24"/>
        </w:rPr>
        <w:t xml:space="preserve">Для усиления просьбы или побуждения ко второму и третьему лицу прибавляются аффиксы </w:t>
      </w:r>
      <w:proofErr w:type="gramStart"/>
      <w:r>
        <w:rPr>
          <w:i w:val="0"/>
          <w:sz w:val="24"/>
          <w:szCs w:val="24"/>
        </w:rPr>
        <w:t>-</w:t>
      </w:r>
      <w:r w:rsidRPr="006E4A19">
        <w:rPr>
          <w:b/>
          <w:i w:val="0"/>
          <w:sz w:val="24"/>
          <w:szCs w:val="24"/>
        </w:rPr>
        <w:t>с</w:t>
      </w:r>
      <w:proofErr w:type="gramEnd"/>
      <w:r w:rsidRPr="006E4A19">
        <w:rPr>
          <w:b/>
          <w:i w:val="0"/>
          <w:sz w:val="24"/>
          <w:szCs w:val="24"/>
        </w:rPr>
        <w:t xml:space="preserve">ам(-сем) </w:t>
      </w:r>
      <w:r w:rsidRPr="006E4A19">
        <w:rPr>
          <w:i w:val="0"/>
          <w:sz w:val="24"/>
          <w:szCs w:val="24"/>
        </w:rPr>
        <w:t>и</w:t>
      </w:r>
      <w:r w:rsidRPr="006E4A19">
        <w:rPr>
          <w:b/>
          <w:i w:val="0"/>
          <w:sz w:val="24"/>
          <w:szCs w:val="24"/>
        </w:rPr>
        <w:t xml:space="preserve"> </w:t>
      </w:r>
      <w:r>
        <w:rPr>
          <w:b/>
          <w:i w:val="0"/>
          <w:sz w:val="24"/>
          <w:szCs w:val="24"/>
        </w:rPr>
        <w:t>-</w:t>
      </w:r>
      <w:proofErr w:type="spellStart"/>
      <w:r w:rsidRPr="006E4A19">
        <w:rPr>
          <w:b/>
          <w:i w:val="0"/>
          <w:sz w:val="24"/>
          <w:szCs w:val="24"/>
        </w:rPr>
        <w:t>чĕ</w:t>
      </w:r>
      <w:proofErr w:type="spellEnd"/>
      <w:r w:rsidRPr="006E4A19">
        <w:rPr>
          <w:b/>
          <w:i w:val="0"/>
          <w:sz w:val="24"/>
          <w:szCs w:val="24"/>
        </w:rPr>
        <w:t>(-</w:t>
      </w:r>
      <w:proofErr w:type="spellStart"/>
      <w:r w:rsidRPr="006E4A19">
        <w:rPr>
          <w:b/>
          <w:i w:val="0"/>
          <w:sz w:val="24"/>
          <w:szCs w:val="24"/>
        </w:rPr>
        <w:t>ччĕ</w:t>
      </w:r>
      <w:proofErr w:type="spellEnd"/>
      <w:r>
        <w:rPr>
          <w:i w:val="0"/>
          <w:sz w:val="24"/>
          <w:szCs w:val="24"/>
        </w:rPr>
        <w:t xml:space="preserve">): </w:t>
      </w:r>
      <w:proofErr w:type="spellStart"/>
      <w:r w:rsidRPr="006E4A19">
        <w:rPr>
          <w:sz w:val="24"/>
          <w:szCs w:val="24"/>
        </w:rPr>
        <w:t>вуласам</w:t>
      </w:r>
      <w:proofErr w:type="spellEnd"/>
      <w:r w:rsidRPr="006E4A19">
        <w:rPr>
          <w:sz w:val="24"/>
          <w:szCs w:val="24"/>
        </w:rPr>
        <w:t xml:space="preserve">, </w:t>
      </w:r>
      <w:proofErr w:type="spellStart"/>
      <w:r w:rsidRPr="006E4A19">
        <w:rPr>
          <w:sz w:val="24"/>
          <w:szCs w:val="24"/>
        </w:rPr>
        <w:t>çырсам</w:t>
      </w:r>
      <w:proofErr w:type="spellEnd"/>
      <w:r w:rsidRPr="006E4A19">
        <w:rPr>
          <w:sz w:val="24"/>
          <w:szCs w:val="24"/>
        </w:rPr>
        <w:t xml:space="preserve">, </w:t>
      </w:r>
      <w:proofErr w:type="spellStart"/>
      <w:r w:rsidRPr="006E4A19">
        <w:rPr>
          <w:sz w:val="24"/>
          <w:szCs w:val="24"/>
        </w:rPr>
        <w:t>вуласамччĕ</w:t>
      </w:r>
      <w:proofErr w:type="spellEnd"/>
      <w:r w:rsidRPr="006E4A19">
        <w:rPr>
          <w:sz w:val="24"/>
          <w:szCs w:val="24"/>
        </w:rPr>
        <w:t xml:space="preserve">, </w:t>
      </w:r>
      <w:proofErr w:type="spellStart"/>
      <w:r w:rsidRPr="006E4A19">
        <w:rPr>
          <w:sz w:val="24"/>
          <w:szCs w:val="24"/>
        </w:rPr>
        <w:t>çырсамччĕ</w:t>
      </w:r>
      <w:proofErr w:type="spellEnd"/>
      <w:r w:rsidRPr="006E4A19">
        <w:rPr>
          <w:sz w:val="24"/>
          <w:szCs w:val="24"/>
        </w:rPr>
        <w:t>.</w:t>
      </w:r>
    </w:p>
    <w:p w:rsidR="006E4A19" w:rsidRDefault="006E4A19" w:rsidP="00465FD1">
      <w:pPr>
        <w:pStyle w:val="20"/>
        <w:shd w:val="clear" w:color="auto" w:fill="auto"/>
        <w:spacing w:before="0" w:after="0" w:line="240" w:lineRule="auto"/>
        <w:ind w:right="140"/>
        <w:rPr>
          <w:sz w:val="24"/>
          <w:szCs w:val="24"/>
        </w:rPr>
      </w:pPr>
    </w:p>
    <w:p w:rsidR="006E4A19" w:rsidRPr="006E4A19" w:rsidRDefault="006E4A19" w:rsidP="00465FD1">
      <w:pPr>
        <w:pStyle w:val="20"/>
        <w:shd w:val="clear" w:color="auto" w:fill="auto"/>
        <w:spacing w:before="0" w:after="0" w:line="240" w:lineRule="auto"/>
        <w:ind w:right="140"/>
        <w:rPr>
          <w:i w:val="0"/>
          <w:sz w:val="24"/>
          <w:szCs w:val="24"/>
        </w:rPr>
      </w:pPr>
    </w:p>
    <w:p w:rsidR="006E4A19" w:rsidRPr="00032EEB" w:rsidRDefault="006E4A19" w:rsidP="006E4A19">
      <w:pPr>
        <w:pStyle w:val="a3"/>
        <w:shd w:val="clear" w:color="auto" w:fill="auto"/>
        <w:spacing w:before="0" w:after="69" w:line="240" w:lineRule="auto"/>
        <w:ind w:left="20" w:firstLine="300"/>
        <w:rPr>
          <w:sz w:val="24"/>
          <w:szCs w:val="24"/>
        </w:rPr>
      </w:pPr>
      <w:r>
        <w:rPr>
          <w:sz w:val="24"/>
          <w:szCs w:val="24"/>
        </w:rPr>
        <w:t>Единственное число              Множественное число</w:t>
      </w:r>
    </w:p>
    <w:p w:rsidR="006E4A19" w:rsidRDefault="006E4A19" w:rsidP="006E4A19">
      <w:pPr>
        <w:pStyle w:val="50"/>
        <w:shd w:val="clear" w:color="auto" w:fill="auto"/>
        <w:spacing w:before="0" w:after="216" w:line="240" w:lineRule="auto"/>
        <w:jc w:val="left"/>
        <w:rPr>
          <w:rStyle w:val="2"/>
          <w:b w:val="0"/>
          <w:color w:val="000000"/>
          <w:sz w:val="24"/>
          <w:szCs w:val="24"/>
        </w:rPr>
      </w:pPr>
      <w:r>
        <w:rPr>
          <w:rStyle w:val="2"/>
          <w:b w:val="0"/>
          <w:color w:val="000000"/>
          <w:sz w:val="24"/>
          <w:szCs w:val="24"/>
        </w:rPr>
        <w:t xml:space="preserve">                                  </w:t>
      </w:r>
      <w:r w:rsidRPr="002F1809">
        <w:rPr>
          <w:rStyle w:val="2"/>
          <w:b w:val="0"/>
          <w:color w:val="000000"/>
          <w:sz w:val="24"/>
          <w:szCs w:val="24"/>
        </w:rPr>
        <w:t>Утвердительная форма</w:t>
      </w:r>
    </w:p>
    <w:p w:rsidR="006E4A19" w:rsidRDefault="006E4A19" w:rsidP="006E4A19">
      <w:pPr>
        <w:pStyle w:val="50"/>
        <w:shd w:val="clear" w:color="auto" w:fill="auto"/>
        <w:spacing w:before="0" w:after="216" w:line="240" w:lineRule="auto"/>
        <w:jc w:val="left"/>
        <w:rPr>
          <w:rStyle w:val="2"/>
          <w:b w:val="0"/>
          <w:i w:val="0"/>
          <w:color w:val="000000"/>
          <w:sz w:val="24"/>
          <w:szCs w:val="24"/>
        </w:rPr>
      </w:pPr>
      <w:r>
        <w:rPr>
          <w:rStyle w:val="2"/>
          <w:b w:val="0"/>
          <w:i w:val="0"/>
          <w:color w:val="000000"/>
          <w:sz w:val="24"/>
          <w:szCs w:val="24"/>
        </w:rPr>
        <w:t xml:space="preserve">1 л. 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эпĕ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  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вулам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,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итлем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                                      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эпир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вулар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,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итлер</w:t>
      </w:r>
      <w:proofErr w:type="spellEnd"/>
    </w:p>
    <w:p w:rsidR="006E4A19" w:rsidRDefault="006E4A19" w:rsidP="006E4A19">
      <w:pPr>
        <w:pStyle w:val="50"/>
        <w:shd w:val="clear" w:color="auto" w:fill="auto"/>
        <w:spacing w:before="0" w:after="216" w:line="240" w:lineRule="auto"/>
        <w:jc w:val="left"/>
        <w:rPr>
          <w:rStyle w:val="2"/>
          <w:b w:val="0"/>
          <w:i w:val="0"/>
          <w:color w:val="000000"/>
          <w:sz w:val="24"/>
          <w:szCs w:val="24"/>
        </w:rPr>
      </w:pPr>
      <w:r>
        <w:rPr>
          <w:rStyle w:val="2"/>
          <w:b w:val="0"/>
          <w:i w:val="0"/>
          <w:color w:val="000000"/>
          <w:sz w:val="24"/>
          <w:szCs w:val="24"/>
        </w:rPr>
        <w:t xml:space="preserve">2 л. 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эсĕ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 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вула</w:t>
      </w:r>
      <w:proofErr w:type="spellEnd"/>
      <w:proofErr w:type="gramStart"/>
      <w:r>
        <w:rPr>
          <w:rStyle w:val="2"/>
          <w:b w:val="0"/>
          <w:i w:val="0"/>
          <w:color w:val="000000"/>
          <w:sz w:val="24"/>
          <w:szCs w:val="24"/>
        </w:rPr>
        <w:t xml:space="preserve"> ,</w:t>
      </w:r>
      <w:proofErr w:type="gramEnd"/>
      <w:r>
        <w:rPr>
          <w:rStyle w:val="2"/>
          <w:b w:val="0"/>
          <w:i w:val="0"/>
          <w:color w:val="000000"/>
          <w:sz w:val="24"/>
          <w:szCs w:val="24"/>
        </w:rPr>
        <w:t xml:space="preserve">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итле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                                           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эсир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вулăр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,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итлĕр</w:t>
      </w:r>
      <w:proofErr w:type="spellEnd"/>
    </w:p>
    <w:p w:rsidR="006E4A19" w:rsidRDefault="006E4A19" w:rsidP="006E4A19">
      <w:pPr>
        <w:pStyle w:val="50"/>
        <w:shd w:val="clear" w:color="auto" w:fill="auto"/>
        <w:spacing w:before="0" w:after="216" w:line="240" w:lineRule="auto"/>
        <w:jc w:val="left"/>
        <w:rPr>
          <w:rStyle w:val="2"/>
          <w:b w:val="0"/>
          <w:i w:val="0"/>
          <w:color w:val="000000"/>
          <w:sz w:val="24"/>
          <w:szCs w:val="24"/>
        </w:rPr>
      </w:pPr>
      <w:r>
        <w:rPr>
          <w:rStyle w:val="2"/>
          <w:b w:val="0"/>
          <w:i w:val="0"/>
          <w:color w:val="000000"/>
          <w:sz w:val="24"/>
          <w:szCs w:val="24"/>
        </w:rPr>
        <w:t xml:space="preserve">3л. 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вăл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 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вулатă</w:t>
      </w:r>
      <w:proofErr w:type="gramStart"/>
      <w:r>
        <w:rPr>
          <w:rStyle w:val="2"/>
          <w:b w:val="0"/>
          <w:i w:val="0"/>
          <w:color w:val="000000"/>
          <w:sz w:val="24"/>
          <w:szCs w:val="24"/>
        </w:rPr>
        <w:t>р</w:t>
      </w:r>
      <w:proofErr w:type="spellEnd"/>
      <w:proofErr w:type="gramEnd"/>
      <w:r>
        <w:rPr>
          <w:rStyle w:val="2"/>
          <w:b w:val="0"/>
          <w:i w:val="0"/>
          <w:color w:val="000000"/>
          <w:sz w:val="24"/>
          <w:szCs w:val="24"/>
        </w:rPr>
        <w:t xml:space="preserve">,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итлетĕр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                                  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вĕсем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вулаччăр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,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итлеч</w:t>
      </w:r>
      <w:r w:rsidR="001C79F4">
        <w:rPr>
          <w:rStyle w:val="2"/>
          <w:b w:val="0"/>
          <w:i w:val="0"/>
          <w:color w:val="000000"/>
          <w:sz w:val="24"/>
          <w:szCs w:val="24"/>
        </w:rPr>
        <w:t>чĕр</w:t>
      </w:r>
      <w:proofErr w:type="spellEnd"/>
    </w:p>
    <w:p w:rsidR="006E4A19" w:rsidRPr="006E4A19" w:rsidRDefault="006E4A19" w:rsidP="006E4A19">
      <w:pPr>
        <w:pStyle w:val="50"/>
        <w:shd w:val="clear" w:color="auto" w:fill="auto"/>
        <w:spacing w:before="0" w:after="216" w:line="240" w:lineRule="auto"/>
        <w:jc w:val="left"/>
        <w:rPr>
          <w:rStyle w:val="2"/>
          <w:b w:val="0"/>
          <w:bCs w:val="0"/>
          <w:i w:val="0"/>
          <w:iCs w:val="0"/>
          <w:color w:val="000000"/>
          <w:sz w:val="24"/>
          <w:szCs w:val="24"/>
        </w:rPr>
      </w:pPr>
      <w:r>
        <w:rPr>
          <w:rStyle w:val="2"/>
          <w:b w:val="0"/>
          <w:i w:val="0"/>
          <w:color w:val="000000"/>
          <w:sz w:val="24"/>
          <w:szCs w:val="24"/>
        </w:rPr>
        <w:t xml:space="preserve">                                    </w:t>
      </w:r>
      <w:r w:rsidRPr="006E4A19">
        <w:rPr>
          <w:rStyle w:val="2"/>
          <w:b w:val="0"/>
          <w:color w:val="000000"/>
          <w:sz w:val="24"/>
          <w:szCs w:val="24"/>
        </w:rPr>
        <w:t>Отрицательная форма</w:t>
      </w:r>
    </w:p>
    <w:p w:rsidR="00D474B3" w:rsidRPr="006E4A19" w:rsidRDefault="00D474B3" w:rsidP="0090095C">
      <w:pPr>
        <w:pStyle w:val="20"/>
        <w:shd w:val="clear" w:color="auto" w:fill="auto"/>
        <w:spacing w:before="0" w:after="0" w:line="240" w:lineRule="auto"/>
        <w:ind w:right="140" w:firstLine="708"/>
        <w:rPr>
          <w:b/>
          <w:sz w:val="24"/>
          <w:szCs w:val="24"/>
        </w:rPr>
      </w:pPr>
    </w:p>
    <w:p w:rsidR="00F9511B" w:rsidRDefault="00F9511B" w:rsidP="00F9511B">
      <w:pPr>
        <w:pStyle w:val="50"/>
        <w:shd w:val="clear" w:color="auto" w:fill="auto"/>
        <w:spacing w:before="0" w:after="216" w:line="240" w:lineRule="auto"/>
        <w:jc w:val="left"/>
        <w:rPr>
          <w:rStyle w:val="2"/>
          <w:b w:val="0"/>
          <w:i w:val="0"/>
          <w:color w:val="000000"/>
          <w:sz w:val="24"/>
          <w:szCs w:val="24"/>
        </w:rPr>
      </w:pPr>
      <w:r>
        <w:rPr>
          <w:rStyle w:val="2"/>
          <w:b w:val="0"/>
          <w:i w:val="0"/>
          <w:color w:val="000000"/>
          <w:sz w:val="24"/>
          <w:szCs w:val="24"/>
        </w:rPr>
        <w:lastRenderedPageBreak/>
        <w:t xml:space="preserve">1 л. 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эпĕ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  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вулам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мар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,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итлем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мар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                          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эпир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вулар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мар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,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итлер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мар</w:t>
      </w:r>
      <w:proofErr w:type="spellEnd"/>
    </w:p>
    <w:p w:rsidR="00F9511B" w:rsidRDefault="00F9511B" w:rsidP="00F9511B">
      <w:pPr>
        <w:pStyle w:val="50"/>
        <w:shd w:val="clear" w:color="auto" w:fill="auto"/>
        <w:spacing w:before="0" w:after="216" w:line="240" w:lineRule="auto"/>
        <w:jc w:val="left"/>
        <w:rPr>
          <w:rStyle w:val="2"/>
          <w:b w:val="0"/>
          <w:i w:val="0"/>
          <w:color w:val="000000"/>
          <w:sz w:val="24"/>
          <w:szCs w:val="24"/>
        </w:rPr>
      </w:pPr>
      <w:r>
        <w:rPr>
          <w:rStyle w:val="2"/>
          <w:b w:val="0"/>
          <w:i w:val="0"/>
          <w:color w:val="000000"/>
          <w:sz w:val="24"/>
          <w:szCs w:val="24"/>
        </w:rPr>
        <w:t xml:space="preserve">2 л. 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эсĕ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  ан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вула</w:t>
      </w:r>
      <w:proofErr w:type="spellEnd"/>
      <w:proofErr w:type="gramStart"/>
      <w:r>
        <w:rPr>
          <w:rStyle w:val="2"/>
          <w:b w:val="0"/>
          <w:i w:val="0"/>
          <w:color w:val="000000"/>
          <w:sz w:val="24"/>
          <w:szCs w:val="24"/>
        </w:rPr>
        <w:t xml:space="preserve"> ,</w:t>
      </w:r>
      <w:proofErr w:type="gramEnd"/>
      <w:r>
        <w:rPr>
          <w:rStyle w:val="2"/>
          <w:b w:val="0"/>
          <w:i w:val="0"/>
          <w:color w:val="000000"/>
          <w:sz w:val="24"/>
          <w:szCs w:val="24"/>
        </w:rPr>
        <w:t xml:space="preserve"> ан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итле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                                    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эсир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 ан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вулăр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,  ан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итлĕр</w:t>
      </w:r>
      <w:proofErr w:type="spellEnd"/>
    </w:p>
    <w:p w:rsidR="00F9511B" w:rsidRDefault="00F9511B" w:rsidP="00F9511B">
      <w:pPr>
        <w:pStyle w:val="50"/>
        <w:shd w:val="clear" w:color="auto" w:fill="auto"/>
        <w:spacing w:before="0" w:after="216" w:line="240" w:lineRule="auto"/>
        <w:jc w:val="left"/>
        <w:rPr>
          <w:rStyle w:val="2"/>
          <w:b w:val="0"/>
          <w:i w:val="0"/>
          <w:color w:val="000000"/>
          <w:sz w:val="24"/>
          <w:szCs w:val="24"/>
        </w:rPr>
      </w:pPr>
      <w:r>
        <w:rPr>
          <w:rStyle w:val="2"/>
          <w:b w:val="0"/>
          <w:i w:val="0"/>
          <w:color w:val="000000"/>
          <w:sz w:val="24"/>
          <w:szCs w:val="24"/>
        </w:rPr>
        <w:t xml:space="preserve">3л. 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вăл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  ан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вулатă</w:t>
      </w:r>
      <w:proofErr w:type="gramStart"/>
      <w:r>
        <w:rPr>
          <w:rStyle w:val="2"/>
          <w:b w:val="0"/>
          <w:i w:val="0"/>
          <w:color w:val="000000"/>
          <w:sz w:val="24"/>
          <w:szCs w:val="24"/>
        </w:rPr>
        <w:t>р</w:t>
      </w:r>
      <w:proofErr w:type="spellEnd"/>
      <w:proofErr w:type="gramEnd"/>
      <w:r>
        <w:rPr>
          <w:rStyle w:val="2"/>
          <w:b w:val="0"/>
          <w:i w:val="0"/>
          <w:color w:val="000000"/>
          <w:sz w:val="24"/>
          <w:szCs w:val="24"/>
        </w:rPr>
        <w:t xml:space="preserve">, ан 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итлетĕр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                          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вĕсем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 ан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вулаччăр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,  ан </w:t>
      </w:r>
      <w:proofErr w:type="spellStart"/>
      <w:r>
        <w:rPr>
          <w:rStyle w:val="2"/>
          <w:b w:val="0"/>
          <w:i w:val="0"/>
          <w:color w:val="000000"/>
          <w:sz w:val="24"/>
          <w:szCs w:val="24"/>
        </w:rPr>
        <w:t>итлеччĕр</w:t>
      </w:r>
      <w:proofErr w:type="spellEnd"/>
    </w:p>
    <w:p w:rsidR="00D474B3" w:rsidRDefault="00D474B3" w:rsidP="0090095C">
      <w:pPr>
        <w:pStyle w:val="20"/>
        <w:shd w:val="clear" w:color="auto" w:fill="auto"/>
        <w:spacing w:before="0" w:after="0" w:line="240" w:lineRule="auto"/>
        <w:ind w:right="140" w:firstLine="708"/>
        <w:rPr>
          <w:i w:val="0"/>
          <w:sz w:val="24"/>
          <w:szCs w:val="24"/>
        </w:rPr>
      </w:pPr>
    </w:p>
    <w:p w:rsidR="00950266" w:rsidRDefault="00950266" w:rsidP="00950266">
      <w:pPr>
        <w:pStyle w:val="50"/>
        <w:shd w:val="clear" w:color="auto" w:fill="auto"/>
        <w:spacing w:before="0" w:after="216" w:line="240" w:lineRule="auto"/>
        <w:jc w:val="left"/>
        <w:rPr>
          <w:rStyle w:val="2"/>
          <w:i w:val="0"/>
          <w:color w:val="000000"/>
          <w:sz w:val="24"/>
          <w:szCs w:val="24"/>
        </w:rPr>
      </w:pPr>
      <w:r w:rsidRPr="00867477">
        <w:rPr>
          <w:rStyle w:val="2"/>
          <w:i w:val="0"/>
          <w:color w:val="000000"/>
          <w:sz w:val="24"/>
          <w:szCs w:val="24"/>
        </w:rPr>
        <w:t xml:space="preserve">      ФОРМА ВОЗМОЖНОСТИ</w:t>
      </w:r>
      <w:r>
        <w:rPr>
          <w:rStyle w:val="2"/>
          <w:i w:val="0"/>
          <w:color w:val="000000"/>
          <w:sz w:val="24"/>
          <w:szCs w:val="24"/>
        </w:rPr>
        <w:t xml:space="preserve"> </w:t>
      </w:r>
      <w:r w:rsidRPr="00867477">
        <w:rPr>
          <w:rStyle w:val="2"/>
          <w:i w:val="0"/>
          <w:color w:val="000000"/>
          <w:sz w:val="24"/>
          <w:szCs w:val="24"/>
        </w:rPr>
        <w:t xml:space="preserve"> И</w:t>
      </w:r>
      <w:r>
        <w:rPr>
          <w:rStyle w:val="2"/>
          <w:i w:val="0"/>
          <w:color w:val="000000"/>
          <w:sz w:val="24"/>
          <w:szCs w:val="24"/>
        </w:rPr>
        <w:t xml:space="preserve"> </w:t>
      </w:r>
      <w:r w:rsidRPr="00867477">
        <w:rPr>
          <w:rStyle w:val="2"/>
          <w:i w:val="0"/>
          <w:color w:val="000000"/>
          <w:sz w:val="24"/>
          <w:szCs w:val="24"/>
        </w:rPr>
        <w:t xml:space="preserve"> НЕВОЗМОЖНОСТИ</w:t>
      </w:r>
      <w:r>
        <w:rPr>
          <w:rStyle w:val="2"/>
          <w:i w:val="0"/>
          <w:color w:val="000000"/>
          <w:sz w:val="24"/>
          <w:szCs w:val="24"/>
        </w:rPr>
        <w:t xml:space="preserve"> </w:t>
      </w:r>
      <w:r w:rsidRPr="00867477">
        <w:rPr>
          <w:rStyle w:val="2"/>
          <w:i w:val="0"/>
          <w:color w:val="000000"/>
          <w:sz w:val="24"/>
          <w:szCs w:val="24"/>
        </w:rPr>
        <w:t xml:space="preserve"> ДЕЙСТВИЯ</w:t>
      </w:r>
    </w:p>
    <w:p w:rsidR="00950266" w:rsidRPr="00867477" w:rsidRDefault="00950266" w:rsidP="00950266">
      <w:pPr>
        <w:pStyle w:val="50"/>
        <w:shd w:val="clear" w:color="auto" w:fill="auto"/>
        <w:spacing w:before="0" w:after="216" w:line="240" w:lineRule="auto"/>
        <w:jc w:val="left"/>
        <w:rPr>
          <w:rStyle w:val="2"/>
          <w:b w:val="0"/>
          <w:i w:val="0"/>
          <w:color w:val="000000"/>
          <w:sz w:val="24"/>
          <w:szCs w:val="24"/>
        </w:rPr>
      </w:pPr>
      <w:r>
        <w:rPr>
          <w:rStyle w:val="2"/>
          <w:b w:val="0"/>
          <w:i w:val="0"/>
          <w:color w:val="000000"/>
          <w:sz w:val="24"/>
          <w:szCs w:val="24"/>
        </w:rPr>
        <w:t xml:space="preserve">      В отличие от русского языка, в котором возможность или невозможность совершения действия  обозначается только лексическими средствами, в чувашском языке это значение может быть выражено грамматически – с помощью аффикса </w:t>
      </w:r>
      <w:proofErr w:type="gramStart"/>
      <w:r w:rsidRPr="00867477">
        <w:rPr>
          <w:rStyle w:val="2"/>
          <w:i w:val="0"/>
          <w:color w:val="000000"/>
          <w:sz w:val="24"/>
          <w:szCs w:val="24"/>
        </w:rPr>
        <w:t>–а</w:t>
      </w:r>
      <w:proofErr w:type="gramEnd"/>
      <w:r w:rsidRPr="00867477">
        <w:rPr>
          <w:rStyle w:val="2"/>
          <w:i w:val="0"/>
          <w:color w:val="000000"/>
          <w:sz w:val="24"/>
          <w:szCs w:val="24"/>
        </w:rPr>
        <w:t>й(-ей).</w:t>
      </w:r>
      <w:r>
        <w:rPr>
          <w:rStyle w:val="2"/>
          <w:b w:val="0"/>
          <w:i w:val="0"/>
          <w:color w:val="000000"/>
          <w:sz w:val="24"/>
          <w:szCs w:val="24"/>
        </w:rPr>
        <w:t xml:space="preserve"> Чаще всего с помощью аффикса </w:t>
      </w:r>
      <w:proofErr w:type="gramStart"/>
      <w:r w:rsidRPr="00867477">
        <w:rPr>
          <w:rStyle w:val="2"/>
          <w:i w:val="0"/>
          <w:color w:val="000000"/>
          <w:sz w:val="24"/>
          <w:szCs w:val="24"/>
        </w:rPr>
        <w:t>–а</w:t>
      </w:r>
      <w:proofErr w:type="gramEnd"/>
      <w:r w:rsidRPr="00867477">
        <w:rPr>
          <w:rStyle w:val="2"/>
          <w:i w:val="0"/>
          <w:color w:val="000000"/>
          <w:sz w:val="24"/>
          <w:szCs w:val="24"/>
        </w:rPr>
        <w:t>й(-ей)</w:t>
      </w:r>
      <w:r>
        <w:rPr>
          <w:rStyle w:val="2"/>
          <w:b w:val="0"/>
          <w:i w:val="0"/>
          <w:color w:val="000000"/>
          <w:sz w:val="24"/>
          <w:szCs w:val="24"/>
        </w:rPr>
        <w:t xml:space="preserve"> обозначается невозможность действия. Для выражения невозможности действия этот аффикс вставляется между основой глагола и аффиксом отрицания: </w:t>
      </w:r>
      <w:proofErr w:type="spellStart"/>
      <w:r w:rsidRPr="00867477">
        <w:rPr>
          <w:rStyle w:val="2"/>
          <w:b w:val="0"/>
          <w:color w:val="000000"/>
          <w:sz w:val="24"/>
          <w:szCs w:val="24"/>
        </w:rPr>
        <w:t>çыр-ай-мас-</w:t>
      </w:r>
      <w:proofErr w:type="gramStart"/>
      <w:r w:rsidRPr="00867477">
        <w:rPr>
          <w:rStyle w:val="2"/>
          <w:b w:val="0"/>
          <w:color w:val="000000"/>
          <w:sz w:val="24"/>
          <w:szCs w:val="24"/>
        </w:rPr>
        <w:t>т-</w:t>
      </w:r>
      <w:proofErr w:type="gramEnd"/>
      <w:r w:rsidRPr="00867477">
        <w:rPr>
          <w:rStyle w:val="2"/>
          <w:b w:val="0"/>
          <w:color w:val="000000"/>
          <w:sz w:val="24"/>
          <w:szCs w:val="24"/>
        </w:rPr>
        <w:t>ăп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 (не смогу писать), </w:t>
      </w:r>
      <w:proofErr w:type="spellStart"/>
      <w:r w:rsidRPr="00867477">
        <w:rPr>
          <w:rStyle w:val="2"/>
          <w:b w:val="0"/>
          <w:color w:val="000000"/>
          <w:sz w:val="24"/>
          <w:szCs w:val="24"/>
        </w:rPr>
        <w:t>çыр-ай-ма-р-ăм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 (не смог писать), </w:t>
      </w:r>
      <w:proofErr w:type="spellStart"/>
      <w:r w:rsidRPr="00867477">
        <w:rPr>
          <w:rStyle w:val="2"/>
          <w:b w:val="0"/>
          <w:color w:val="000000"/>
          <w:sz w:val="24"/>
          <w:szCs w:val="24"/>
        </w:rPr>
        <w:t>çыр-ай-ман</w:t>
      </w:r>
      <w:proofErr w:type="spellEnd"/>
      <w:r>
        <w:rPr>
          <w:rStyle w:val="2"/>
          <w:b w:val="0"/>
          <w:i w:val="0"/>
          <w:color w:val="000000"/>
          <w:sz w:val="24"/>
          <w:szCs w:val="24"/>
        </w:rPr>
        <w:t xml:space="preserve"> (не смог писать).</w:t>
      </w:r>
    </w:p>
    <w:p w:rsidR="00950266" w:rsidRDefault="00950266" w:rsidP="00950266">
      <w:pPr>
        <w:pStyle w:val="20"/>
        <w:shd w:val="clear" w:color="auto" w:fill="auto"/>
        <w:spacing w:before="0" w:after="0" w:line="240" w:lineRule="auto"/>
        <w:ind w:right="140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  При глаголах в утвердительной форме этот же аффикс указывает на возможность действия: </w:t>
      </w:r>
      <w:proofErr w:type="spellStart"/>
      <w:r w:rsidRPr="0097658F">
        <w:rPr>
          <w:sz w:val="24"/>
          <w:szCs w:val="24"/>
        </w:rPr>
        <w:t>çыр-ай-</w:t>
      </w:r>
      <w:proofErr w:type="gramStart"/>
      <w:r w:rsidRPr="0097658F">
        <w:rPr>
          <w:sz w:val="24"/>
          <w:szCs w:val="24"/>
        </w:rPr>
        <w:t>р-</w:t>
      </w:r>
      <w:proofErr w:type="gramEnd"/>
      <w:r w:rsidRPr="0097658F">
        <w:rPr>
          <w:sz w:val="24"/>
          <w:szCs w:val="24"/>
        </w:rPr>
        <w:t>ăм</w:t>
      </w:r>
      <w:proofErr w:type="spellEnd"/>
      <w:r w:rsidRPr="0097658F">
        <w:rPr>
          <w:sz w:val="24"/>
          <w:szCs w:val="24"/>
        </w:rPr>
        <w:t xml:space="preserve">, </w:t>
      </w:r>
      <w:proofErr w:type="spellStart"/>
      <w:r w:rsidRPr="0097658F">
        <w:rPr>
          <w:sz w:val="24"/>
          <w:szCs w:val="24"/>
        </w:rPr>
        <w:t>кил-ей-р-ĕм</w:t>
      </w:r>
      <w:proofErr w:type="spellEnd"/>
      <w:r w:rsidRPr="0097658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D474B3" w:rsidRDefault="00D474B3" w:rsidP="0090095C">
      <w:pPr>
        <w:pStyle w:val="20"/>
        <w:shd w:val="clear" w:color="auto" w:fill="auto"/>
        <w:spacing w:before="0" w:after="0" w:line="240" w:lineRule="auto"/>
        <w:ind w:right="140" w:firstLine="708"/>
        <w:rPr>
          <w:i w:val="0"/>
          <w:sz w:val="24"/>
          <w:szCs w:val="24"/>
        </w:rPr>
      </w:pPr>
    </w:p>
    <w:p w:rsidR="00950266" w:rsidRDefault="00950266" w:rsidP="0090095C">
      <w:pPr>
        <w:pStyle w:val="20"/>
        <w:shd w:val="clear" w:color="auto" w:fill="auto"/>
        <w:spacing w:before="0" w:after="0" w:line="240" w:lineRule="auto"/>
        <w:ind w:right="140" w:firstLine="708"/>
        <w:rPr>
          <w:i w:val="0"/>
          <w:sz w:val="24"/>
          <w:szCs w:val="24"/>
        </w:rPr>
      </w:pPr>
    </w:p>
    <w:p w:rsidR="00950266" w:rsidRDefault="0016782A" w:rsidP="0090095C">
      <w:pPr>
        <w:pStyle w:val="20"/>
        <w:shd w:val="clear" w:color="auto" w:fill="auto"/>
        <w:spacing w:before="0" w:after="0" w:line="240" w:lineRule="auto"/>
        <w:ind w:right="140" w:firstLine="708"/>
        <w:rPr>
          <w:b/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                                        </w:t>
      </w:r>
      <w:r w:rsidRPr="0016782A">
        <w:rPr>
          <w:b/>
          <w:i w:val="0"/>
          <w:sz w:val="24"/>
          <w:szCs w:val="24"/>
        </w:rPr>
        <w:t>ИНФИНИТИВ</w:t>
      </w:r>
    </w:p>
    <w:p w:rsidR="0016782A" w:rsidRDefault="0016782A" w:rsidP="0016782A">
      <w:pPr>
        <w:pStyle w:val="20"/>
        <w:shd w:val="clear" w:color="auto" w:fill="auto"/>
        <w:spacing w:before="0" w:after="0" w:line="240" w:lineRule="auto"/>
        <w:ind w:right="140"/>
        <w:rPr>
          <w:b/>
          <w:i w:val="0"/>
          <w:sz w:val="24"/>
          <w:szCs w:val="24"/>
        </w:rPr>
      </w:pPr>
    </w:p>
    <w:p w:rsidR="0016782A" w:rsidRDefault="0016782A" w:rsidP="0016782A">
      <w:pPr>
        <w:rPr>
          <w:rFonts w:ascii="Times New Roman" w:hAnsi="Times New Roman" w:cs="Times New Roman"/>
          <w:sz w:val="24"/>
          <w:szCs w:val="24"/>
        </w:rPr>
      </w:pPr>
      <w:r>
        <w:rPr>
          <w:b/>
          <w:i/>
          <w:sz w:val="24"/>
          <w:szCs w:val="24"/>
        </w:rPr>
        <w:tab/>
      </w:r>
      <w:r w:rsidRPr="0016782A">
        <w:rPr>
          <w:rFonts w:ascii="Times New Roman" w:hAnsi="Times New Roman" w:cs="Times New Roman"/>
          <w:sz w:val="24"/>
          <w:szCs w:val="24"/>
        </w:rPr>
        <w:t>К неличным формам глагола в чувашском языке относится инфинитив, причастие деепричастие.</w:t>
      </w:r>
      <w:r w:rsidRPr="001678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6782A">
        <w:rPr>
          <w:rFonts w:ascii="Times New Roman" w:hAnsi="Times New Roman" w:cs="Times New Roman"/>
          <w:sz w:val="24"/>
          <w:szCs w:val="24"/>
        </w:rPr>
        <w:t xml:space="preserve">Все они, как и личные формы глагола, образуются с помощью различных аффиксов от основы глагола. </w:t>
      </w:r>
    </w:p>
    <w:p w:rsidR="0016782A" w:rsidRDefault="0016782A" w:rsidP="001678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Инфинитив представлен двумя формами – формой с аффиксами </w:t>
      </w:r>
      <w:proofErr w:type="gramStart"/>
      <w:r w:rsidRPr="001C79F4">
        <w:rPr>
          <w:rFonts w:ascii="Times New Roman" w:hAnsi="Times New Roman" w:cs="Times New Roman"/>
          <w:b/>
          <w:i/>
          <w:sz w:val="24"/>
          <w:szCs w:val="24"/>
        </w:rPr>
        <w:t>–</w:t>
      </w:r>
      <w:proofErr w:type="spellStart"/>
      <w:r w:rsidRPr="001C79F4">
        <w:rPr>
          <w:rFonts w:ascii="Times New Roman" w:hAnsi="Times New Roman" w:cs="Times New Roman"/>
          <w:b/>
          <w:i/>
          <w:sz w:val="24"/>
          <w:szCs w:val="24"/>
        </w:rPr>
        <w:t>м</w:t>
      </w:r>
      <w:proofErr w:type="gramEnd"/>
      <w:r w:rsidRPr="001C79F4">
        <w:rPr>
          <w:rFonts w:ascii="Times New Roman" w:hAnsi="Times New Roman" w:cs="Times New Roman"/>
          <w:b/>
          <w:i/>
          <w:sz w:val="24"/>
          <w:szCs w:val="24"/>
        </w:rPr>
        <w:t>а</w:t>
      </w:r>
      <w:proofErr w:type="spellEnd"/>
      <w:r w:rsidRPr="001C79F4">
        <w:rPr>
          <w:rFonts w:ascii="Times New Roman" w:hAnsi="Times New Roman" w:cs="Times New Roman"/>
          <w:b/>
          <w:i/>
          <w:sz w:val="24"/>
          <w:szCs w:val="24"/>
        </w:rPr>
        <w:t>(-</w:t>
      </w:r>
      <w:proofErr w:type="spellStart"/>
      <w:r w:rsidRPr="001C79F4">
        <w:rPr>
          <w:rFonts w:ascii="Times New Roman" w:hAnsi="Times New Roman" w:cs="Times New Roman"/>
          <w:b/>
          <w:i/>
          <w:sz w:val="24"/>
          <w:szCs w:val="24"/>
        </w:rPr>
        <w:t>ме</w:t>
      </w:r>
      <w:proofErr w:type="spellEnd"/>
      <w:r w:rsidRPr="001C79F4">
        <w:rPr>
          <w:rFonts w:ascii="Times New Roman" w:hAnsi="Times New Roman" w:cs="Times New Roman"/>
          <w:b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и формой с аффиксами </w:t>
      </w:r>
      <w:r w:rsidRPr="001C79F4">
        <w:rPr>
          <w:rFonts w:ascii="Times New Roman" w:hAnsi="Times New Roman" w:cs="Times New Roman"/>
          <w:b/>
          <w:i/>
          <w:sz w:val="24"/>
          <w:szCs w:val="24"/>
        </w:rPr>
        <w:t>–</w:t>
      </w:r>
      <w:proofErr w:type="spellStart"/>
      <w:r w:rsidRPr="001C79F4">
        <w:rPr>
          <w:rFonts w:ascii="Times New Roman" w:hAnsi="Times New Roman" w:cs="Times New Roman"/>
          <w:b/>
          <w:i/>
          <w:sz w:val="24"/>
          <w:szCs w:val="24"/>
        </w:rPr>
        <w:t>машкăн</w:t>
      </w:r>
      <w:proofErr w:type="spellEnd"/>
      <w:r w:rsidRPr="001C79F4">
        <w:rPr>
          <w:rFonts w:ascii="Times New Roman" w:hAnsi="Times New Roman" w:cs="Times New Roman"/>
          <w:b/>
          <w:i/>
          <w:sz w:val="24"/>
          <w:szCs w:val="24"/>
        </w:rPr>
        <w:t xml:space="preserve"> (</w:t>
      </w:r>
      <w:proofErr w:type="spellStart"/>
      <w:r w:rsidRPr="001C79F4">
        <w:rPr>
          <w:rFonts w:ascii="Times New Roman" w:hAnsi="Times New Roman" w:cs="Times New Roman"/>
          <w:b/>
          <w:i/>
          <w:sz w:val="24"/>
          <w:szCs w:val="24"/>
        </w:rPr>
        <w:t>мешкĕн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В речи чаще встречается первая форма, в основном она употребляется в сочетании с глаголами: </w:t>
      </w:r>
      <w:proofErr w:type="spellStart"/>
      <w:r w:rsidRPr="0016782A">
        <w:rPr>
          <w:rFonts w:ascii="Times New Roman" w:hAnsi="Times New Roman" w:cs="Times New Roman"/>
          <w:i/>
          <w:sz w:val="24"/>
          <w:szCs w:val="24"/>
        </w:rPr>
        <w:t>Эпĕ</w:t>
      </w:r>
      <w:proofErr w:type="spellEnd"/>
      <w:r w:rsidRPr="0016782A">
        <w:rPr>
          <w:rFonts w:ascii="Times New Roman" w:hAnsi="Times New Roman" w:cs="Times New Roman"/>
          <w:i/>
          <w:sz w:val="24"/>
          <w:szCs w:val="24"/>
        </w:rPr>
        <w:t xml:space="preserve"> университета </w:t>
      </w:r>
      <w:r w:rsidRPr="0016782A">
        <w:rPr>
          <w:rFonts w:ascii="Times New Roman" w:hAnsi="Times New Roman" w:cs="Times New Roman"/>
          <w:b/>
          <w:i/>
          <w:sz w:val="24"/>
          <w:szCs w:val="24"/>
        </w:rPr>
        <w:t>кайма</w:t>
      </w:r>
      <w:r w:rsidRPr="0016782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6782A">
        <w:rPr>
          <w:rFonts w:ascii="Times New Roman" w:hAnsi="Times New Roman" w:cs="Times New Roman"/>
          <w:i/>
          <w:sz w:val="24"/>
          <w:szCs w:val="24"/>
        </w:rPr>
        <w:t>пуçтаранатăп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(Я собираюсь идти в университет.) </w:t>
      </w:r>
      <w:proofErr w:type="spellStart"/>
      <w:r w:rsidRPr="0016782A">
        <w:rPr>
          <w:rFonts w:ascii="Times New Roman" w:hAnsi="Times New Roman" w:cs="Times New Roman"/>
          <w:i/>
          <w:sz w:val="24"/>
          <w:szCs w:val="24"/>
        </w:rPr>
        <w:t>Каçхине</w:t>
      </w:r>
      <w:proofErr w:type="spellEnd"/>
      <w:r w:rsidRPr="0016782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6782A">
        <w:rPr>
          <w:rFonts w:ascii="Times New Roman" w:hAnsi="Times New Roman" w:cs="Times New Roman"/>
          <w:i/>
          <w:sz w:val="24"/>
          <w:szCs w:val="24"/>
        </w:rPr>
        <w:t>çумă</w:t>
      </w:r>
      <w:proofErr w:type="gramStart"/>
      <w:r w:rsidRPr="0016782A">
        <w:rPr>
          <w:rFonts w:ascii="Times New Roman" w:hAnsi="Times New Roman" w:cs="Times New Roman"/>
          <w:i/>
          <w:sz w:val="24"/>
          <w:szCs w:val="24"/>
        </w:rPr>
        <w:t>р</w:t>
      </w:r>
      <w:proofErr w:type="spellEnd"/>
      <w:proofErr w:type="gramEnd"/>
      <w:r w:rsidRPr="0016782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6782A">
        <w:rPr>
          <w:rFonts w:ascii="Times New Roman" w:hAnsi="Times New Roman" w:cs="Times New Roman"/>
          <w:b/>
          <w:i/>
          <w:sz w:val="24"/>
          <w:szCs w:val="24"/>
        </w:rPr>
        <w:t>çума</w:t>
      </w:r>
      <w:proofErr w:type="spellEnd"/>
      <w:r w:rsidRPr="0016782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6782A">
        <w:rPr>
          <w:rFonts w:ascii="Times New Roman" w:hAnsi="Times New Roman" w:cs="Times New Roman"/>
          <w:i/>
          <w:sz w:val="24"/>
          <w:szCs w:val="24"/>
        </w:rPr>
        <w:t>чарăнчĕ</w:t>
      </w:r>
      <w:proofErr w:type="spellEnd"/>
      <w:r>
        <w:rPr>
          <w:rFonts w:ascii="Times New Roman" w:hAnsi="Times New Roman" w:cs="Times New Roman"/>
          <w:sz w:val="24"/>
          <w:szCs w:val="24"/>
        </w:rPr>
        <w:t>. (Вечером дождь перестал идти.)</w:t>
      </w:r>
    </w:p>
    <w:p w:rsidR="0016782A" w:rsidRDefault="0016782A" w:rsidP="001678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Отрицательная форма инфинитива образуется при помощи частицы </w:t>
      </w:r>
      <w:proofErr w:type="spellStart"/>
      <w:r w:rsidRPr="0016782A">
        <w:rPr>
          <w:rFonts w:ascii="Times New Roman" w:hAnsi="Times New Roman" w:cs="Times New Roman"/>
          <w:b/>
          <w:sz w:val="24"/>
          <w:szCs w:val="24"/>
        </w:rPr>
        <w:t>çук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9644A8" w:rsidRPr="009644A8">
        <w:rPr>
          <w:rFonts w:ascii="Times New Roman" w:hAnsi="Times New Roman" w:cs="Times New Roman"/>
          <w:i/>
          <w:sz w:val="24"/>
          <w:szCs w:val="24"/>
        </w:rPr>
        <w:t>Шывсă</w:t>
      </w:r>
      <w:proofErr w:type="gramStart"/>
      <w:r w:rsidR="009644A8" w:rsidRPr="009644A8">
        <w:rPr>
          <w:rFonts w:ascii="Times New Roman" w:hAnsi="Times New Roman" w:cs="Times New Roman"/>
          <w:i/>
          <w:sz w:val="24"/>
          <w:szCs w:val="24"/>
        </w:rPr>
        <w:t>р</w:t>
      </w:r>
      <w:proofErr w:type="spellEnd"/>
      <w:proofErr w:type="gramEnd"/>
      <w:r w:rsidR="009644A8" w:rsidRPr="009644A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644A8" w:rsidRPr="009644A8">
        <w:rPr>
          <w:rFonts w:ascii="Times New Roman" w:hAnsi="Times New Roman" w:cs="Times New Roman"/>
          <w:i/>
          <w:sz w:val="24"/>
          <w:szCs w:val="24"/>
        </w:rPr>
        <w:t>пурăнма</w:t>
      </w:r>
      <w:proofErr w:type="spellEnd"/>
      <w:r w:rsidR="009644A8" w:rsidRPr="009644A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644A8" w:rsidRPr="009644A8">
        <w:rPr>
          <w:rFonts w:ascii="Times New Roman" w:hAnsi="Times New Roman" w:cs="Times New Roman"/>
          <w:b/>
          <w:i/>
          <w:sz w:val="24"/>
          <w:szCs w:val="24"/>
        </w:rPr>
        <w:t>çук</w:t>
      </w:r>
      <w:proofErr w:type="spellEnd"/>
      <w:r w:rsidR="009644A8" w:rsidRPr="009644A8">
        <w:rPr>
          <w:rFonts w:ascii="Times New Roman" w:hAnsi="Times New Roman" w:cs="Times New Roman"/>
          <w:i/>
          <w:sz w:val="24"/>
          <w:szCs w:val="24"/>
        </w:rPr>
        <w:t>.</w:t>
      </w:r>
      <w:r w:rsidR="001C79F4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1C79F4" w:rsidRPr="001C79F4">
        <w:rPr>
          <w:rFonts w:ascii="Times New Roman" w:hAnsi="Times New Roman" w:cs="Times New Roman"/>
          <w:sz w:val="24"/>
          <w:szCs w:val="24"/>
        </w:rPr>
        <w:t>Без воды нельзя жить</w:t>
      </w:r>
      <w:r w:rsidR="001C79F4">
        <w:rPr>
          <w:rFonts w:ascii="Times New Roman" w:hAnsi="Times New Roman" w:cs="Times New Roman"/>
          <w:i/>
          <w:sz w:val="24"/>
          <w:szCs w:val="24"/>
        </w:rPr>
        <w:t>.)</w:t>
      </w:r>
    </w:p>
    <w:p w:rsidR="009644A8" w:rsidRPr="001C79F4" w:rsidRDefault="009644A8" w:rsidP="001678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Конструкции с инфинитивом чаще всего бывают бесподлежащными. Инфинитивные конструкции обычно указывают на цель действия: </w:t>
      </w:r>
      <w:proofErr w:type="spellStart"/>
      <w:r w:rsidRPr="009644A8">
        <w:rPr>
          <w:rFonts w:ascii="Times New Roman" w:hAnsi="Times New Roman" w:cs="Times New Roman"/>
          <w:i/>
          <w:sz w:val="24"/>
          <w:szCs w:val="24"/>
        </w:rPr>
        <w:t>Библиотекăна</w:t>
      </w:r>
      <w:proofErr w:type="spellEnd"/>
      <w:r w:rsidRPr="009644A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644A8">
        <w:rPr>
          <w:rFonts w:ascii="Times New Roman" w:hAnsi="Times New Roman" w:cs="Times New Roman"/>
          <w:i/>
          <w:sz w:val="24"/>
          <w:szCs w:val="24"/>
        </w:rPr>
        <w:t>кĕнеке</w:t>
      </w:r>
      <w:proofErr w:type="spellEnd"/>
      <w:r w:rsidRPr="009644A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644A8">
        <w:rPr>
          <w:rFonts w:ascii="Times New Roman" w:hAnsi="Times New Roman" w:cs="Times New Roman"/>
          <w:b/>
          <w:i/>
          <w:sz w:val="24"/>
          <w:szCs w:val="24"/>
        </w:rPr>
        <w:t>илме</w:t>
      </w:r>
      <w:proofErr w:type="spellEnd"/>
      <w:r w:rsidRPr="009644A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9644A8">
        <w:rPr>
          <w:rFonts w:ascii="Times New Roman" w:hAnsi="Times New Roman" w:cs="Times New Roman"/>
          <w:i/>
          <w:sz w:val="24"/>
          <w:szCs w:val="24"/>
        </w:rPr>
        <w:t>каятăп</w:t>
      </w:r>
      <w:proofErr w:type="spellEnd"/>
      <w:r w:rsidRPr="009644A8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1C79F4">
        <w:rPr>
          <w:rFonts w:ascii="Times New Roman" w:hAnsi="Times New Roman" w:cs="Times New Roman"/>
          <w:i/>
          <w:sz w:val="24"/>
          <w:szCs w:val="24"/>
        </w:rPr>
        <w:t xml:space="preserve">( </w:t>
      </w:r>
      <w:proofErr w:type="gramEnd"/>
      <w:r w:rsidR="001C79F4" w:rsidRPr="001C79F4">
        <w:rPr>
          <w:rFonts w:ascii="Times New Roman" w:hAnsi="Times New Roman" w:cs="Times New Roman"/>
          <w:sz w:val="24"/>
          <w:szCs w:val="24"/>
        </w:rPr>
        <w:t>В библиотеку иду, чтобы взять книгу</w:t>
      </w:r>
      <w:r w:rsidR="001C79F4">
        <w:rPr>
          <w:rFonts w:ascii="Times New Roman" w:hAnsi="Times New Roman" w:cs="Times New Roman"/>
          <w:i/>
          <w:sz w:val="24"/>
          <w:szCs w:val="24"/>
        </w:rPr>
        <w:t xml:space="preserve">.)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Ыран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юлташсемпе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похода </w:t>
      </w:r>
      <w:r w:rsidRPr="009644A8">
        <w:rPr>
          <w:rFonts w:ascii="Times New Roman" w:hAnsi="Times New Roman" w:cs="Times New Roman"/>
          <w:b/>
          <w:i/>
          <w:sz w:val="24"/>
          <w:szCs w:val="24"/>
        </w:rPr>
        <w:t>кайма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пуçтарăнатпăр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  <w:r w:rsidR="001C79F4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1C79F4">
        <w:rPr>
          <w:rFonts w:ascii="Times New Roman" w:hAnsi="Times New Roman" w:cs="Times New Roman"/>
          <w:sz w:val="24"/>
          <w:szCs w:val="24"/>
        </w:rPr>
        <w:t>Завтра собираемся с товарищами идти в поход.)</w:t>
      </w:r>
    </w:p>
    <w:p w:rsidR="009644A8" w:rsidRPr="001C79F4" w:rsidRDefault="009644A8" w:rsidP="001678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9644A8">
        <w:rPr>
          <w:rFonts w:ascii="Times New Roman" w:hAnsi="Times New Roman" w:cs="Times New Roman"/>
          <w:sz w:val="24"/>
          <w:szCs w:val="24"/>
        </w:rPr>
        <w:t xml:space="preserve">Одиночный </w:t>
      </w:r>
      <w:r w:rsidR="00A146E9">
        <w:rPr>
          <w:rFonts w:ascii="Times New Roman" w:hAnsi="Times New Roman" w:cs="Times New Roman"/>
          <w:sz w:val="24"/>
          <w:szCs w:val="24"/>
        </w:rPr>
        <w:t xml:space="preserve"> инфинитив нередко употребляется как составная часть в глагольных и именных сочетаниях: </w:t>
      </w:r>
      <w:proofErr w:type="spellStart"/>
      <w:r w:rsidR="00A146E9" w:rsidRPr="00A146E9">
        <w:rPr>
          <w:rFonts w:ascii="Times New Roman" w:hAnsi="Times New Roman" w:cs="Times New Roman"/>
          <w:i/>
          <w:sz w:val="24"/>
          <w:szCs w:val="24"/>
        </w:rPr>
        <w:t>Библиотекăра</w:t>
      </w:r>
      <w:proofErr w:type="spellEnd"/>
      <w:r w:rsidR="00A146E9" w:rsidRPr="00A146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146E9" w:rsidRPr="00A146E9">
        <w:rPr>
          <w:rFonts w:ascii="Times New Roman" w:hAnsi="Times New Roman" w:cs="Times New Roman"/>
          <w:b/>
          <w:i/>
          <w:sz w:val="24"/>
          <w:szCs w:val="24"/>
        </w:rPr>
        <w:t>шавлама</w:t>
      </w:r>
      <w:proofErr w:type="spellEnd"/>
      <w:r w:rsidR="00A146E9" w:rsidRPr="00A146E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A146E9" w:rsidRPr="00A146E9">
        <w:rPr>
          <w:rFonts w:ascii="Times New Roman" w:hAnsi="Times New Roman" w:cs="Times New Roman"/>
          <w:i/>
          <w:sz w:val="24"/>
          <w:szCs w:val="24"/>
        </w:rPr>
        <w:t>юрамасть</w:t>
      </w:r>
      <w:proofErr w:type="spellEnd"/>
      <w:r w:rsidR="00A146E9" w:rsidRPr="00A146E9">
        <w:rPr>
          <w:rFonts w:ascii="Times New Roman" w:hAnsi="Times New Roman" w:cs="Times New Roman"/>
          <w:i/>
          <w:sz w:val="24"/>
          <w:szCs w:val="24"/>
        </w:rPr>
        <w:t>.</w:t>
      </w:r>
      <w:r w:rsidR="001C79F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C79F4">
        <w:rPr>
          <w:rFonts w:ascii="Times New Roman" w:hAnsi="Times New Roman" w:cs="Times New Roman"/>
          <w:sz w:val="24"/>
          <w:szCs w:val="24"/>
        </w:rPr>
        <w:t>(В библиотеке нельзя шуметь.)</w:t>
      </w:r>
      <w:r w:rsidR="00A146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146E9" w:rsidRPr="00A146E9">
        <w:rPr>
          <w:rFonts w:ascii="Times New Roman" w:hAnsi="Times New Roman" w:cs="Times New Roman"/>
          <w:b/>
          <w:i/>
          <w:sz w:val="24"/>
          <w:szCs w:val="24"/>
        </w:rPr>
        <w:t>Кĕме</w:t>
      </w:r>
      <w:proofErr w:type="spellEnd"/>
      <w:r w:rsidR="00A146E9" w:rsidRPr="00A146E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A146E9">
        <w:rPr>
          <w:rFonts w:ascii="Times New Roman" w:hAnsi="Times New Roman" w:cs="Times New Roman"/>
          <w:i/>
          <w:sz w:val="24"/>
          <w:szCs w:val="24"/>
        </w:rPr>
        <w:t>юрать-и</w:t>
      </w:r>
      <w:proofErr w:type="spellEnd"/>
      <w:proofErr w:type="gramStart"/>
      <w:r w:rsidR="00A146E9">
        <w:rPr>
          <w:rFonts w:ascii="Times New Roman" w:hAnsi="Times New Roman" w:cs="Times New Roman"/>
          <w:i/>
          <w:sz w:val="24"/>
          <w:szCs w:val="24"/>
        </w:rPr>
        <w:t>?</w:t>
      </w:r>
      <w:r w:rsidR="001C79F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1C79F4">
        <w:rPr>
          <w:rFonts w:ascii="Times New Roman" w:hAnsi="Times New Roman" w:cs="Times New Roman"/>
          <w:sz w:val="24"/>
          <w:szCs w:val="24"/>
        </w:rPr>
        <w:t>Можно войти?)</w:t>
      </w:r>
    </w:p>
    <w:p w:rsidR="00A146E9" w:rsidRDefault="00A146E9" w:rsidP="0016782A">
      <w:pPr>
        <w:rPr>
          <w:rFonts w:ascii="Times New Roman" w:hAnsi="Times New Roman" w:cs="Times New Roman"/>
          <w:i/>
          <w:sz w:val="24"/>
          <w:szCs w:val="24"/>
        </w:rPr>
      </w:pPr>
    </w:p>
    <w:p w:rsidR="00A146E9" w:rsidRDefault="00A146E9" w:rsidP="0016782A">
      <w:pPr>
        <w:rPr>
          <w:rFonts w:ascii="Times New Roman" w:hAnsi="Times New Roman" w:cs="Times New Roman"/>
          <w:b/>
          <w:sz w:val="24"/>
          <w:szCs w:val="24"/>
        </w:rPr>
      </w:pPr>
      <w:r w:rsidRPr="00A146E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ПРИЧАСТИЯ</w:t>
      </w:r>
    </w:p>
    <w:p w:rsidR="0016782A" w:rsidRDefault="00A146E9" w:rsidP="005D1D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D1DD9" w:rsidRPr="005D1DD9">
        <w:rPr>
          <w:rFonts w:ascii="Times New Roman" w:hAnsi="Times New Roman" w:cs="Times New Roman"/>
          <w:sz w:val="24"/>
          <w:szCs w:val="24"/>
        </w:rPr>
        <w:t>К причастиям в чувашском языке принято относить неличные  глагольные формы, употребляющиеся как при именах существительных, так при  глаголах.</w:t>
      </w:r>
      <w:r w:rsidR="005D1DD9">
        <w:rPr>
          <w:rFonts w:ascii="Times New Roman" w:hAnsi="Times New Roman" w:cs="Times New Roman"/>
          <w:sz w:val="24"/>
          <w:szCs w:val="24"/>
        </w:rPr>
        <w:t xml:space="preserve"> Причастных форм много. Чаще </w:t>
      </w:r>
      <w:r w:rsidR="001C79F4">
        <w:rPr>
          <w:rFonts w:ascii="Times New Roman" w:hAnsi="Times New Roman" w:cs="Times New Roman"/>
          <w:sz w:val="24"/>
          <w:szCs w:val="24"/>
        </w:rPr>
        <w:t>всего встречаются формы, и</w:t>
      </w:r>
      <w:r w:rsidR="003E6773">
        <w:rPr>
          <w:rFonts w:ascii="Times New Roman" w:hAnsi="Times New Roman" w:cs="Times New Roman"/>
          <w:sz w:val="24"/>
          <w:szCs w:val="24"/>
        </w:rPr>
        <w:t xml:space="preserve">меющие </w:t>
      </w:r>
      <w:r w:rsidR="005D1DD9">
        <w:rPr>
          <w:rFonts w:ascii="Times New Roman" w:hAnsi="Times New Roman" w:cs="Times New Roman"/>
          <w:sz w:val="24"/>
          <w:szCs w:val="24"/>
        </w:rPr>
        <w:t xml:space="preserve"> временное значение. В соответствии со </w:t>
      </w:r>
      <w:r w:rsidR="005D1DD9">
        <w:rPr>
          <w:rFonts w:ascii="Times New Roman" w:hAnsi="Times New Roman" w:cs="Times New Roman"/>
          <w:sz w:val="24"/>
          <w:szCs w:val="24"/>
        </w:rPr>
        <w:lastRenderedPageBreak/>
        <w:t>всеми значениями они называются причастиями прошедшего, настоящего, и будущего времени.</w:t>
      </w:r>
    </w:p>
    <w:p w:rsidR="005D1DD9" w:rsidRDefault="005D1DD9" w:rsidP="005D1D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E6773">
        <w:rPr>
          <w:rFonts w:ascii="Times New Roman" w:hAnsi="Times New Roman" w:cs="Times New Roman"/>
          <w:b/>
          <w:sz w:val="24"/>
          <w:szCs w:val="24"/>
        </w:rPr>
        <w:t>Причастие настоящего времени</w:t>
      </w:r>
      <w:r w:rsidR="003E6773">
        <w:rPr>
          <w:rFonts w:ascii="Times New Roman" w:hAnsi="Times New Roman" w:cs="Times New Roman"/>
          <w:sz w:val="24"/>
          <w:szCs w:val="24"/>
        </w:rPr>
        <w:t xml:space="preserve"> образуется от основы глагола</w:t>
      </w:r>
      <w:r w:rsidRPr="005D1DD9">
        <w:rPr>
          <w:rFonts w:ascii="Times New Roman" w:hAnsi="Times New Roman" w:cs="Times New Roman"/>
          <w:sz w:val="24"/>
          <w:szCs w:val="24"/>
        </w:rPr>
        <w:t xml:space="preserve"> с помощью аффикса </w:t>
      </w:r>
      <w:proofErr w:type="gramStart"/>
      <w:r w:rsidRPr="005D1DD9">
        <w:rPr>
          <w:rFonts w:ascii="Times New Roman" w:hAnsi="Times New Roman" w:cs="Times New Roman"/>
          <w:b/>
          <w:sz w:val="24"/>
          <w:szCs w:val="24"/>
        </w:rPr>
        <w:t>–</w:t>
      </w:r>
      <w:proofErr w:type="spellStart"/>
      <w:r w:rsidRPr="001C79F4">
        <w:rPr>
          <w:rFonts w:ascii="Times New Roman" w:hAnsi="Times New Roman" w:cs="Times New Roman"/>
          <w:b/>
          <w:i/>
          <w:sz w:val="24"/>
          <w:szCs w:val="24"/>
        </w:rPr>
        <w:t>н</w:t>
      </w:r>
      <w:proofErr w:type="gramEnd"/>
      <w:r w:rsidRPr="001C79F4">
        <w:rPr>
          <w:rFonts w:ascii="Times New Roman" w:hAnsi="Times New Roman" w:cs="Times New Roman"/>
          <w:b/>
          <w:i/>
          <w:sz w:val="24"/>
          <w:szCs w:val="24"/>
        </w:rPr>
        <w:t>ă</w:t>
      </w:r>
      <w:proofErr w:type="spellEnd"/>
      <w:r w:rsidRPr="001C79F4">
        <w:rPr>
          <w:rFonts w:ascii="Times New Roman" w:hAnsi="Times New Roman" w:cs="Times New Roman"/>
          <w:b/>
          <w:i/>
          <w:sz w:val="24"/>
          <w:szCs w:val="24"/>
        </w:rPr>
        <w:t xml:space="preserve"> (-</w:t>
      </w:r>
      <w:proofErr w:type="spellStart"/>
      <w:r w:rsidRPr="001C79F4">
        <w:rPr>
          <w:rFonts w:ascii="Times New Roman" w:hAnsi="Times New Roman" w:cs="Times New Roman"/>
          <w:b/>
          <w:i/>
          <w:sz w:val="24"/>
          <w:szCs w:val="24"/>
        </w:rPr>
        <w:t>нĕ</w:t>
      </w:r>
      <w:proofErr w:type="spellEnd"/>
      <w:r w:rsidRPr="005D1DD9">
        <w:rPr>
          <w:rFonts w:ascii="Times New Roman" w:hAnsi="Times New Roman" w:cs="Times New Roman"/>
          <w:b/>
          <w:sz w:val="24"/>
          <w:szCs w:val="24"/>
        </w:rPr>
        <w:t>):</w:t>
      </w:r>
      <w:r w:rsidRPr="005D1D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1DD9">
        <w:rPr>
          <w:rFonts w:ascii="Times New Roman" w:hAnsi="Times New Roman" w:cs="Times New Roman"/>
          <w:i/>
          <w:sz w:val="24"/>
          <w:szCs w:val="24"/>
        </w:rPr>
        <w:t>вуланă</w:t>
      </w:r>
      <w:proofErr w:type="spellEnd"/>
      <w:r w:rsidRPr="005D1DD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D1DD9">
        <w:rPr>
          <w:rFonts w:ascii="Times New Roman" w:hAnsi="Times New Roman" w:cs="Times New Roman"/>
          <w:i/>
          <w:sz w:val="24"/>
          <w:szCs w:val="24"/>
        </w:rPr>
        <w:t>кĕнеке</w:t>
      </w:r>
      <w:proofErr w:type="spellEnd"/>
      <w:r w:rsidRPr="005D1DD9">
        <w:rPr>
          <w:rFonts w:ascii="Times New Roman" w:hAnsi="Times New Roman" w:cs="Times New Roman"/>
          <w:sz w:val="24"/>
          <w:szCs w:val="24"/>
        </w:rPr>
        <w:t xml:space="preserve"> (прочитанная книга),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67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984">
        <w:rPr>
          <w:rFonts w:ascii="Times New Roman" w:hAnsi="Times New Roman" w:cs="Times New Roman"/>
          <w:i/>
          <w:sz w:val="24"/>
          <w:szCs w:val="24"/>
        </w:rPr>
        <w:t>итленĕ</w:t>
      </w:r>
      <w:proofErr w:type="spellEnd"/>
      <w:r w:rsidR="0066398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63984">
        <w:rPr>
          <w:rFonts w:ascii="Times New Roman" w:hAnsi="Times New Roman" w:cs="Times New Roman"/>
          <w:i/>
          <w:sz w:val="24"/>
          <w:szCs w:val="24"/>
        </w:rPr>
        <w:t>юмах</w:t>
      </w:r>
      <w:proofErr w:type="spellEnd"/>
      <w:r w:rsidR="006639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E6773">
        <w:rPr>
          <w:rFonts w:ascii="Times New Roman" w:hAnsi="Times New Roman" w:cs="Times New Roman"/>
          <w:sz w:val="24"/>
          <w:szCs w:val="24"/>
        </w:rPr>
        <w:t xml:space="preserve"> </w:t>
      </w:r>
      <w:r w:rsidR="00663984">
        <w:rPr>
          <w:rFonts w:ascii="Times New Roman" w:hAnsi="Times New Roman" w:cs="Times New Roman"/>
          <w:sz w:val="24"/>
          <w:szCs w:val="24"/>
        </w:rPr>
        <w:t>(прослушанная сказка</w:t>
      </w:r>
      <w:r w:rsidR="003E6773">
        <w:rPr>
          <w:rFonts w:ascii="Times New Roman" w:hAnsi="Times New Roman" w:cs="Times New Roman"/>
          <w:sz w:val="24"/>
          <w:szCs w:val="24"/>
        </w:rPr>
        <w:t>).</w:t>
      </w:r>
    </w:p>
    <w:p w:rsidR="003E6773" w:rsidRDefault="003E6773" w:rsidP="005D1D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Отрицательная форма прошедшего причастия образуется с помощью аффикса </w:t>
      </w:r>
      <w:proofErr w:type="gramStart"/>
      <w:r w:rsidRPr="003E6773">
        <w:rPr>
          <w:rFonts w:ascii="Times New Roman" w:hAnsi="Times New Roman" w:cs="Times New Roman"/>
          <w:b/>
          <w:sz w:val="24"/>
          <w:szCs w:val="24"/>
        </w:rPr>
        <w:t>–</w:t>
      </w:r>
      <w:proofErr w:type="spellStart"/>
      <w:r w:rsidRPr="001C79F4">
        <w:rPr>
          <w:rFonts w:ascii="Times New Roman" w:hAnsi="Times New Roman" w:cs="Times New Roman"/>
          <w:b/>
          <w:i/>
          <w:sz w:val="24"/>
          <w:szCs w:val="24"/>
        </w:rPr>
        <w:t>м</w:t>
      </w:r>
      <w:proofErr w:type="gramEnd"/>
      <w:r w:rsidRPr="001C79F4">
        <w:rPr>
          <w:rFonts w:ascii="Times New Roman" w:hAnsi="Times New Roman" w:cs="Times New Roman"/>
          <w:b/>
          <w:i/>
          <w:sz w:val="24"/>
          <w:szCs w:val="24"/>
        </w:rPr>
        <w:t>ан</w:t>
      </w:r>
      <w:proofErr w:type="spellEnd"/>
      <w:r w:rsidRPr="001C79F4">
        <w:rPr>
          <w:rFonts w:ascii="Times New Roman" w:hAnsi="Times New Roman" w:cs="Times New Roman"/>
          <w:b/>
          <w:i/>
          <w:sz w:val="24"/>
          <w:szCs w:val="24"/>
        </w:rPr>
        <w:t>(-мен</w:t>
      </w:r>
      <w:r>
        <w:rPr>
          <w:rFonts w:ascii="Times New Roman" w:hAnsi="Times New Roman" w:cs="Times New Roman"/>
          <w:sz w:val="24"/>
          <w:szCs w:val="24"/>
        </w:rPr>
        <w:t xml:space="preserve">): </w:t>
      </w:r>
      <w:proofErr w:type="spellStart"/>
      <w:r w:rsidRPr="003E6773">
        <w:rPr>
          <w:rFonts w:ascii="Times New Roman" w:hAnsi="Times New Roman" w:cs="Times New Roman"/>
          <w:i/>
          <w:sz w:val="24"/>
          <w:szCs w:val="24"/>
        </w:rPr>
        <w:t>вуламан</w:t>
      </w:r>
      <w:proofErr w:type="spellEnd"/>
      <w:r w:rsidRPr="003E677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E6773">
        <w:rPr>
          <w:rFonts w:ascii="Times New Roman" w:hAnsi="Times New Roman" w:cs="Times New Roman"/>
          <w:i/>
          <w:sz w:val="24"/>
          <w:szCs w:val="24"/>
        </w:rPr>
        <w:t>кĕнеке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(нечитанная книга), </w:t>
      </w:r>
      <w:proofErr w:type="spellStart"/>
      <w:r w:rsidR="00663984">
        <w:rPr>
          <w:rFonts w:ascii="Times New Roman" w:hAnsi="Times New Roman" w:cs="Times New Roman"/>
          <w:i/>
          <w:sz w:val="24"/>
          <w:szCs w:val="24"/>
        </w:rPr>
        <w:t>итлемен</w:t>
      </w:r>
      <w:proofErr w:type="spellEnd"/>
      <w:r w:rsidR="0066398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63984">
        <w:rPr>
          <w:rFonts w:ascii="Times New Roman" w:hAnsi="Times New Roman" w:cs="Times New Roman"/>
          <w:i/>
          <w:sz w:val="24"/>
          <w:szCs w:val="24"/>
        </w:rPr>
        <w:t>юмах</w:t>
      </w:r>
      <w:proofErr w:type="spellEnd"/>
      <w:r w:rsidR="006639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63984"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 w:rsidR="00663984">
        <w:rPr>
          <w:rFonts w:ascii="Times New Roman" w:hAnsi="Times New Roman" w:cs="Times New Roman"/>
          <w:sz w:val="24"/>
          <w:szCs w:val="24"/>
        </w:rPr>
        <w:t>непрослушанная</w:t>
      </w:r>
      <w:proofErr w:type="spellEnd"/>
      <w:r w:rsidR="00663984">
        <w:rPr>
          <w:rFonts w:ascii="Times New Roman" w:hAnsi="Times New Roman" w:cs="Times New Roman"/>
          <w:sz w:val="24"/>
          <w:szCs w:val="24"/>
        </w:rPr>
        <w:t xml:space="preserve"> сказка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3E6773" w:rsidRDefault="003E6773" w:rsidP="005D1D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974AF">
        <w:rPr>
          <w:rFonts w:ascii="Times New Roman" w:hAnsi="Times New Roman" w:cs="Times New Roman"/>
          <w:b/>
          <w:sz w:val="24"/>
          <w:szCs w:val="24"/>
        </w:rPr>
        <w:t>Причастие настоящего времени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74AF">
        <w:rPr>
          <w:rFonts w:ascii="Times New Roman" w:hAnsi="Times New Roman" w:cs="Times New Roman"/>
          <w:sz w:val="24"/>
          <w:szCs w:val="24"/>
        </w:rPr>
        <w:t xml:space="preserve">образуются посредством прибавления к основе глагола аффикса </w:t>
      </w:r>
      <w:proofErr w:type="gramStart"/>
      <w:r w:rsidR="00A974AF" w:rsidRPr="001C79F4">
        <w:rPr>
          <w:rFonts w:ascii="Times New Roman" w:hAnsi="Times New Roman" w:cs="Times New Roman"/>
          <w:i/>
          <w:sz w:val="24"/>
          <w:szCs w:val="24"/>
        </w:rPr>
        <w:t>–</w:t>
      </w:r>
      <w:proofErr w:type="spellStart"/>
      <w:r w:rsidR="00A974AF" w:rsidRPr="001C79F4">
        <w:rPr>
          <w:rFonts w:ascii="Times New Roman" w:hAnsi="Times New Roman" w:cs="Times New Roman"/>
          <w:b/>
          <w:i/>
          <w:sz w:val="24"/>
          <w:szCs w:val="24"/>
        </w:rPr>
        <w:t>а</w:t>
      </w:r>
      <w:proofErr w:type="gramEnd"/>
      <w:r w:rsidR="00A974AF" w:rsidRPr="001C79F4">
        <w:rPr>
          <w:rFonts w:ascii="Times New Roman" w:hAnsi="Times New Roman" w:cs="Times New Roman"/>
          <w:b/>
          <w:i/>
          <w:sz w:val="24"/>
          <w:szCs w:val="24"/>
        </w:rPr>
        <w:t>кан</w:t>
      </w:r>
      <w:proofErr w:type="spellEnd"/>
      <w:r w:rsidR="00A974AF" w:rsidRPr="001C79F4">
        <w:rPr>
          <w:rFonts w:ascii="Times New Roman" w:hAnsi="Times New Roman" w:cs="Times New Roman"/>
          <w:b/>
          <w:i/>
          <w:sz w:val="24"/>
          <w:szCs w:val="24"/>
        </w:rPr>
        <w:t xml:space="preserve"> (-</w:t>
      </w:r>
      <w:proofErr w:type="spellStart"/>
      <w:r w:rsidR="00A974AF" w:rsidRPr="001C79F4">
        <w:rPr>
          <w:rFonts w:ascii="Times New Roman" w:hAnsi="Times New Roman" w:cs="Times New Roman"/>
          <w:b/>
          <w:i/>
          <w:sz w:val="24"/>
          <w:szCs w:val="24"/>
        </w:rPr>
        <w:t>екен</w:t>
      </w:r>
      <w:proofErr w:type="spellEnd"/>
      <w:r w:rsidR="00A974AF" w:rsidRPr="001C79F4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A974AF" w:rsidRPr="001C79F4">
        <w:rPr>
          <w:rFonts w:ascii="Times New Roman" w:hAnsi="Times New Roman" w:cs="Times New Roman"/>
          <w:i/>
          <w:sz w:val="24"/>
          <w:szCs w:val="24"/>
        </w:rPr>
        <w:t>:</w:t>
      </w:r>
      <w:r w:rsidR="00A974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74AF" w:rsidRPr="00A974AF">
        <w:rPr>
          <w:rFonts w:ascii="Times New Roman" w:hAnsi="Times New Roman" w:cs="Times New Roman"/>
          <w:i/>
          <w:sz w:val="24"/>
          <w:szCs w:val="24"/>
        </w:rPr>
        <w:t>вулакан</w:t>
      </w:r>
      <w:proofErr w:type="spellEnd"/>
      <w:r w:rsidR="00A974AF" w:rsidRPr="00A974AF">
        <w:rPr>
          <w:rFonts w:ascii="Times New Roman" w:hAnsi="Times New Roman" w:cs="Times New Roman"/>
          <w:i/>
          <w:sz w:val="24"/>
          <w:szCs w:val="24"/>
        </w:rPr>
        <w:t xml:space="preserve"> студент</w:t>
      </w:r>
      <w:r w:rsidR="00A974AF">
        <w:rPr>
          <w:rFonts w:ascii="Times New Roman" w:hAnsi="Times New Roman" w:cs="Times New Roman"/>
          <w:sz w:val="24"/>
          <w:szCs w:val="24"/>
        </w:rPr>
        <w:t xml:space="preserve"> (читающий студент), </w:t>
      </w:r>
      <w:proofErr w:type="spellStart"/>
      <w:r w:rsidR="00A974AF" w:rsidRPr="00A974AF">
        <w:rPr>
          <w:rFonts w:ascii="Times New Roman" w:hAnsi="Times New Roman" w:cs="Times New Roman"/>
          <w:i/>
          <w:sz w:val="24"/>
          <w:szCs w:val="24"/>
        </w:rPr>
        <w:t>ĕçлекен</w:t>
      </w:r>
      <w:proofErr w:type="spellEnd"/>
      <w:r w:rsidR="00A974AF" w:rsidRPr="00A974A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974AF" w:rsidRPr="00A974AF">
        <w:rPr>
          <w:rFonts w:ascii="Times New Roman" w:hAnsi="Times New Roman" w:cs="Times New Roman"/>
          <w:i/>
          <w:sz w:val="24"/>
          <w:szCs w:val="24"/>
        </w:rPr>
        <w:t>çын</w:t>
      </w:r>
      <w:proofErr w:type="spellEnd"/>
      <w:r w:rsidR="00A974AF">
        <w:rPr>
          <w:rFonts w:ascii="Times New Roman" w:hAnsi="Times New Roman" w:cs="Times New Roman"/>
          <w:sz w:val="24"/>
          <w:szCs w:val="24"/>
        </w:rPr>
        <w:t xml:space="preserve"> (работающий человек). Причастие настоящего времени часто употребляется самостоятельно: </w:t>
      </w:r>
      <w:proofErr w:type="spellStart"/>
      <w:r w:rsidR="00A974AF" w:rsidRPr="00A974AF">
        <w:rPr>
          <w:rFonts w:ascii="Times New Roman" w:hAnsi="Times New Roman" w:cs="Times New Roman"/>
          <w:i/>
          <w:sz w:val="24"/>
          <w:szCs w:val="24"/>
        </w:rPr>
        <w:t>Нумай</w:t>
      </w:r>
      <w:proofErr w:type="spellEnd"/>
      <w:r w:rsidR="00A974AF" w:rsidRPr="00A974A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974AF" w:rsidRPr="00A974AF">
        <w:rPr>
          <w:rFonts w:ascii="Times New Roman" w:hAnsi="Times New Roman" w:cs="Times New Roman"/>
          <w:i/>
          <w:sz w:val="24"/>
          <w:szCs w:val="24"/>
        </w:rPr>
        <w:t>вулакан</w:t>
      </w:r>
      <w:proofErr w:type="spellEnd"/>
      <w:r w:rsidR="00A974AF" w:rsidRPr="00A974A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974AF" w:rsidRPr="00A974AF">
        <w:rPr>
          <w:rFonts w:ascii="Times New Roman" w:hAnsi="Times New Roman" w:cs="Times New Roman"/>
          <w:i/>
          <w:sz w:val="24"/>
          <w:szCs w:val="24"/>
        </w:rPr>
        <w:t>нумай</w:t>
      </w:r>
      <w:proofErr w:type="spellEnd"/>
      <w:r w:rsidR="00A974AF" w:rsidRPr="00A974A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="00A974AF" w:rsidRPr="00A974AF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="00A974AF" w:rsidRPr="00A974AF">
        <w:rPr>
          <w:rFonts w:ascii="Times New Roman" w:hAnsi="Times New Roman" w:cs="Times New Roman"/>
          <w:i/>
          <w:sz w:val="24"/>
          <w:szCs w:val="24"/>
        </w:rPr>
        <w:t>ĕлет</w:t>
      </w:r>
      <w:proofErr w:type="spellEnd"/>
      <w:r w:rsidR="00A974AF">
        <w:rPr>
          <w:rFonts w:ascii="Times New Roman" w:hAnsi="Times New Roman" w:cs="Times New Roman"/>
          <w:sz w:val="24"/>
          <w:szCs w:val="24"/>
        </w:rPr>
        <w:t xml:space="preserve">. (Читающий много </w:t>
      </w:r>
      <w:proofErr w:type="spellStart"/>
      <w:proofErr w:type="gramStart"/>
      <w:r w:rsidR="00A974AF">
        <w:rPr>
          <w:rFonts w:ascii="Times New Roman" w:hAnsi="Times New Roman" w:cs="Times New Roman"/>
          <w:sz w:val="24"/>
          <w:szCs w:val="24"/>
        </w:rPr>
        <w:t>много</w:t>
      </w:r>
      <w:proofErr w:type="spellEnd"/>
      <w:proofErr w:type="gramEnd"/>
      <w:r w:rsidR="00A974AF">
        <w:rPr>
          <w:rFonts w:ascii="Times New Roman" w:hAnsi="Times New Roman" w:cs="Times New Roman"/>
          <w:sz w:val="24"/>
          <w:szCs w:val="24"/>
        </w:rPr>
        <w:t xml:space="preserve"> знает.)  В этом случае он может принимать падежные аффиксы: </w:t>
      </w:r>
      <w:proofErr w:type="spellStart"/>
      <w:r w:rsidR="00A974AF" w:rsidRPr="00A974AF">
        <w:rPr>
          <w:rFonts w:ascii="Times New Roman" w:hAnsi="Times New Roman" w:cs="Times New Roman"/>
          <w:i/>
          <w:sz w:val="24"/>
          <w:szCs w:val="24"/>
        </w:rPr>
        <w:t>Библиотекăра</w:t>
      </w:r>
      <w:proofErr w:type="spellEnd"/>
      <w:r w:rsidR="00A974AF" w:rsidRPr="00A974A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974AF" w:rsidRPr="00A974AF">
        <w:rPr>
          <w:rFonts w:ascii="Times New Roman" w:hAnsi="Times New Roman" w:cs="Times New Roman"/>
          <w:i/>
          <w:sz w:val="24"/>
          <w:szCs w:val="24"/>
        </w:rPr>
        <w:t>вулакансен</w:t>
      </w:r>
      <w:proofErr w:type="spellEnd"/>
      <w:r w:rsidR="00A974AF" w:rsidRPr="00A974A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974AF" w:rsidRPr="00A974AF">
        <w:rPr>
          <w:rFonts w:ascii="Times New Roman" w:hAnsi="Times New Roman" w:cs="Times New Roman"/>
          <w:i/>
          <w:sz w:val="24"/>
          <w:szCs w:val="24"/>
        </w:rPr>
        <w:t>каçне</w:t>
      </w:r>
      <w:proofErr w:type="spellEnd"/>
      <w:r w:rsidR="00A974AF" w:rsidRPr="00A974A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974AF" w:rsidRPr="00A974AF">
        <w:rPr>
          <w:rFonts w:ascii="Times New Roman" w:hAnsi="Times New Roman" w:cs="Times New Roman"/>
          <w:i/>
          <w:sz w:val="24"/>
          <w:szCs w:val="24"/>
        </w:rPr>
        <w:t>ирттерчĕç</w:t>
      </w:r>
      <w:proofErr w:type="spellEnd"/>
      <w:r w:rsidR="00A974AF" w:rsidRPr="00A974AF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A974AF">
        <w:rPr>
          <w:rFonts w:ascii="Times New Roman" w:hAnsi="Times New Roman" w:cs="Times New Roman"/>
          <w:sz w:val="24"/>
          <w:szCs w:val="24"/>
        </w:rPr>
        <w:t>(В библиотеке провели вечер читателей.)</w:t>
      </w:r>
    </w:p>
    <w:p w:rsidR="00A974AF" w:rsidRDefault="00A974AF" w:rsidP="005D1D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Отрицательная форма и  настоящего причастия образуется с помощью аффикса </w:t>
      </w:r>
      <w:proofErr w:type="gramStart"/>
      <w:r w:rsidRPr="003E6773">
        <w:rPr>
          <w:rFonts w:ascii="Times New Roman" w:hAnsi="Times New Roman" w:cs="Times New Roman"/>
          <w:b/>
          <w:sz w:val="24"/>
          <w:szCs w:val="24"/>
        </w:rPr>
        <w:t>–</w:t>
      </w:r>
      <w:proofErr w:type="spellStart"/>
      <w:r w:rsidRPr="001C79F4">
        <w:rPr>
          <w:rFonts w:ascii="Times New Roman" w:hAnsi="Times New Roman" w:cs="Times New Roman"/>
          <w:b/>
          <w:i/>
          <w:sz w:val="24"/>
          <w:szCs w:val="24"/>
        </w:rPr>
        <w:t>м</w:t>
      </w:r>
      <w:proofErr w:type="gramEnd"/>
      <w:r w:rsidRPr="001C79F4">
        <w:rPr>
          <w:rFonts w:ascii="Times New Roman" w:hAnsi="Times New Roman" w:cs="Times New Roman"/>
          <w:b/>
          <w:i/>
          <w:sz w:val="24"/>
          <w:szCs w:val="24"/>
        </w:rPr>
        <w:t>ан</w:t>
      </w:r>
      <w:proofErr w:type="spellEnd"/>
      <w:r w:rsidRPr="001C79F4">
        <w:rPr>
          <w:rFonts w:ascii="Times New Roman" w:hAnsi="Times New Roman" w:cs="Times New Roman"/>
          <w:b/>
          <w:i/>
          <w:sz w:val="24"/>
          <w:szCs w:val="24"/>
        </w:rPr>
        <w:t>(-мен</w:t>
      </w:r>
      <w:r>
        <w:rPr>
          <w:rFonts w:ascii="Times New Roman" w:hAnsi="Times New Roman" w:cs="Times New Roman"/>
          <w:sz w:val="24"/>
          <w:szCs w:val="24"/>
        </w:rPr>
        <w:t xml:space="preserve">): </w:t>
      </w:r>
      <w:proofErr w:type="spellStart"/>
      <w:r w:rsidRPr="00A974AF">
        <w:rPr>
          <w:rFonts w:ascii="Times New Roman" w:hAnsi="Times New Roman" w:cs="Times New Roman"/>
          <w:i/>
          <w:sz w:val="24"/>
          <w:szCs w:val="24"/>
        </w:rPr>
        <w:t>вуламан</w:t>
      </w:r>
      <w:proofErr w:type="spellEnd"/>
      <w:r w:rsidRPr="00A974A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974AF">
        <w:rPr>
          <w:rFonts w:ascii="Times New Roman" w:hAnsi="Times New Roman" w:cs="Times New Roman"/>
          <w:i/>
          <w:sz w:val="24"/>
          <w:szCs w:val="24"/>
        </w:rPr>
        <w:t>кĕнеке</w:t>
      </w:r>
      <w:proofErr w:type="spellEnd"/>
      <w:r w:rsidRPr="00A974AF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Временное значение этой формы определяется по контексту. </w:t>
      </w:r>
    </w:p>
    <w:p w:rsidR="00A974AF" w:rsidRDefault="00A974AF" w:rsidP="005D1DD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974AF">
        <w:rPr>
          <w:rFonts w:ascii="Times New Roman" w:hAnsi="Times New Roman" w:cs="Times New Roman"/>
          <w:b/>
          <w:sz w:val="24"/>
          <w:szCs w:val="24"/>
        </w:rPr>
        <w:t xml:space="preserve">Причастие будущего времени </w:t>
      </w:r>
      <w:r>
        <w:rPr>
          <w:rFonts w:ascii="Times New Roman" w:hAnsi="Times New Roman" w:cs="Times New Roman"/>
          <w:sz w:val="24"/>
          <w:szCs w:val="24"/>
        </w:rPr>
        <w:t>обра</w:t>
      </w:r>
      <w:r w:rsidR="001C79F4">
        <w:rPr>
          <w:rFonts w:ascii="Times New Roman" w:hAnsi="Times New Roman" w:cs="Times New Roman"/>
          <w:sz w:val="24"/>
          <w:szCs w:val="24"/>
        </w:rPr>
        <w:t>зуется посредством прибавления к</w:t>
      </w:r>
      <w:r>
        <w:rPr>
          <w:rFonts w:ascii="Times New Roman" w:hAnsi="Times New Roman" w:cs="Times New Roman"/>
          <w:sz w:val="24"/>
          <w:szCs w:val="24"/>
        </w:rPr>
        <w:t xml:space="preserve"> основе глагола аффикса </w:t>
      </w:r>
      <w:proofErr w:type="gramStart"/>
      <w:r w:rsidR="00663984">
        <w:rPr>
          <w:rFonts w:ascii="Times New Roman" w:hAnsi="Times New Roman" w:cs="Times New Roman"/>
          <w:sz w:val="24"/>
          <w:szCs w:val="24"/>
        </w:rPr>
        <w:t>–</w:t>
      </w:r>
      <w:r w:rsidR="00663984" w:rsidRPr="001C79F4">
        <w:rPr>
          <w:rFonts w:ascii="Times New Roman" w:hAnsi="Times New Roman" w:cs="Times New Roman"/>
          <w:b/>
          <w:i/>
          <w:sz w:val="24"/>
          <w:szCs w:val="24"/>
        </w:rPr>
        <w:t>а</w:t>
      </w:r>
      <w:proofErr w:type="gramEnd"/>
      <w:r w:rsidR="00663984" w:rsidRPr="001C79F4">
        <w:rPr>
          <w:rFonts w:ascii="Times New Roman" w:hAnsi="Times New Roman" w:cs="Times New Roman"/>
          <w:b/>
          <w:i/>
          <w:sz w:val="24"/>
          <w:szCs w:val="24"/>
        </w:rPr>
        <w:t>с (-</w:t>
      </w:r>
      <w:proofErr w:type="spellStart"/>
      <w:r w:rsidR="00663984" w:rsidRPr="001C79F4">
        <w:rPr>
          <w:rFonts w:ascii="Times New Roman" w:hAnsi="Times New Roman" w:cs="Times New Roman"/>
          <w:b/>
          <w:i/>
          <w:sz w:val="24"/>
          <w:szCs w:val="24"/>
        </w:rPr>
        <w:t>ес</w:t>
      </w:r>
      <w:proofErr w:type="spellEnd"/>
      <w:r w:rsidR="00663984" w:rsidRPr="001C79F4">
        <w:rPr>
          <w:rFonts w:ascii="Times New Roman" w:hAnsi="Times New Roman" w:cs="Times New Roman"/>
          <w:b/>
          <w:i/>
          <w:sz w:val="24"/>
          <w:szCs w:val="24"/>
        </w:rPr>
        <w:t>):</w:t>
      </w:r>
      <w:r w:rsidR="00663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984" w:rsidRPr="00663984">
        <w:rPr>
          <w:rFonts w:ascii="Times New Roman" w:hAnsi="Times New Roman" w:cs="Times New Roman"/>
          <w:i/>
          <w:sz w:val="24"/>
          <w:szCs w:val="24"/>
        </w:rPr>
        <w:t>вулас</w:t>
      </w:r>
      <w:proofErr w:type="spellEnd"/>
      <w:r w:rsidR="00663984" w:rsidRPr="0066398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63984" w:rsidRPr="00663984">
        <w:rPr>
          <w:rFonts w:ascii="Times New Roman" w:hAnsi="Times New Roman" w:cs="Times New Roman"/>
          <w:i/>
          <w:sz w:val="24"/>
          <w:szCs w:val="24"/>
        </w:rPr>
        <w:t>кĕнеке</w:t>
      </w:r>
      <w:proofErr w:type="spellEnd"/>
      <w:r w:rsidR="00663984">
        <w:rPr>
          <w:rFonts w:ascii="Times New Roman" w:hAnsi="Times New Roman" w:cs="Times New Roman"/>
          <w:i/>
          <w:sz w:val="24"/>
          <w:szCs w:val="24"/>
        </w:rPr>
        <w:t xml:space="preserve"> (книга , которую предстоит читать) </w:t>
      </w:r>
      <w:r w:rsidR="00663984" w:rsidRPr="00663984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663984">
        <w:rPr>
          <w:rFonts w:ascii="Times New Roman" w:hAnsi="Times New Roman" w:cs="Times New Roman"/>
          <w:i/>
          <w:sz w:val="24"/>
          <w:szCs w:val="24"/>
        </w:rPr>
        <w:t>итлес</w:t>
      </w:r>
      <w:proofErr w:type="spellEnd"/>
      <w:r w:rsidR="0066398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63984">
        <w:rPr>
          <w:rFonts w:ascii="Times New Roman" w:hAnsi="Times New Roman" w:cs="Times New Roman"/>
          <w:i/>
          <w:sz w:val="24"/>
          <w:szCs w:val="24"/>
        </w:rPr>
        <w:t>юрă</w:t>
      </w:r>
      <w:proofErr w:type="spellEnd"/>
      <w:r w:rsidR="00663984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663984" w:rsidRPr="00663984">
        <w:rPr>
          <w:rFonts w:ascii="Times New Roman" w:hAnsi="Times New Roman" w:cs="Times New Roman"/>
          <w:sz w:val="24"/>
          <w:szCs w:val="24"/>
        </w:rPr>
        <w:t>песня, которую предстоит слушать</w:t>
      </w:r>
      <w:r w:rsidR="00663984">
        <w:rPr>
          <w:rFonts w:ascii="Times New Roman" w:hAnsi="Times New Roman" w:cs="Times New Roman"/>
          <w:i/>
          <w:sz w:val="24"/>
          <w:szCs w:val="24"/>
        </w:rPr>
        <w:t>).</w:t>
      </w:r>
      <w:r w:rsidR="00663984">
        <w:rPr>
          <w:rFonts w:ascii="Times New Roman" w:hAnsi="Times New Roman" w:cs="Times New Roman"/>
          <w:sz w:val="24"/>
          <w:szCs w:val="24"/>
        </w:rPr>
        <w:t xml:space="preserve"> Отрицательная форма  образуется путем добавления частицы отрицания </w:t>
      </w:r>
      <w:proofErr w:type="spellStart"/>
      <w:r w:rsidR="00663984" w:rsidRPr="00663984">
        <w:rPr>
          <w:rFonts w:ascii="Times New Roman" w:hAnsi="Times New Roman" w:cs="Times New Roman"/>
          <w:b/>
          <w:sz w:val="24"/>
          <w:szCs w:val="24"/>
        </w:rPr>
        <w:t>çук</w:t>
      </w:r>
      <w:proofErr w:type="spellEnd"/>
      <w:r w:rsidR="0066398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663984" w:rsidRPr="00663984">
        <w:rPr>
          <w:rFonts w:ascii="Times New Roman" w:hAnsi="Times New Roman" w:cs="Times New Roman"/>
          <w:i/>
          <w:sz w:val="24"/>
          <w:szCs w:val="24"/>
        </w:rPr>
        <w:t>вулас</w:t>
      </w:r>
      <w:proofErr w:type="spellEnd"/>
      <w:r w:rsidR="00663984" w:rsidRPr="0066398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63984" w:rsidRPr="00663984">
        <w:rPr>
          <w:rFonts w:ascii="Times New Roman" w:hAnsi="Times New Roman" w:cs="Times New Roman"/>
          <w:i/>
          <w:sz w:val="24"/>
          <w:szCs w:val="24"/>
        </w:rPr>
        <w:t>çук</w:t>
      </w:r>
      <w:proofErr w:type="spellEnd"/>
      <w:r w:rsidR="00663984" w:rsidRPr="00663984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663984" w:rsidRPr="00663984">
        <w:rPr>
          <w:rFonts w:ascii="Times New Roman" w:hAnsi="Times New Roman" w:cs="Times New Roman"/>
          <w:i/>
          <w:sz w:val="24"/>
          <w:szCs w:val="24"/>
        </w:rPr>
        <w:t>итлес</w:t>
      </w:r>
      <w:proofErr w:type="spellEnd"/>
      <w:r w:rsidR="00663984" w:rsidRPr="0066398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63984" w:rsidRPr="00663984">
        <w:rPr>
          <w:rFonts w:ascii="Times New Roman" w:hAnsi="Times New Roman" w:cs="Times New Roman"/>
          <w:i/>
          <w:sz w:val="24"/>
          <w:szCs w:val="24"/>
        </w:rPr>
        <w:t>çук</w:t>
      </w:r>
      <w:proofErr w:type="spellEnd"/>
      <w:r w:rsidR="00663984" w:rsidRPr="00663984">
        <w:rPr>
          <w:rFonts w:ascii="Times New Roman" w:hAnsi="Times New Roman" w:cs="Times New Roman"/>
          <w:i/>
          <w:sz w:val="24"/>
          <w:szCs w:val="24"/>
        </w:rPr>
        <w:t>.</w:t>
      </w:r>
    </w:p>
    <w:p w:rsidR="00663984" w:rsidRDefault="00663984" w:rsidP="005D1D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Причастия долженствования </w:t>
      </w:r>
      <w:r>
        <w:rPr>
          <w:rFonts w:ascii="Times New Roman" w:hAnsi="Times New Roman" w:cs="Times New Roman"/>
          <w:sz w:val="24"/>
          <w:szCs w:val="24"/>
        </w:rPr>
        <w:t xml:space="preserve">образуется с помощью аффикса </w:t>
      </w:r>
      <w:proofErr w:type="gramStart"/>
      <w:r w:rsidRPr="001C79F4">
        <w:rPr>
          <w:rFonts w:ascii="Times New Roman" w:hAnsi="Times New Roman" w:cs="Times New Roman"/>
          <w:b/>
          <w:i/>
          <w:sz w:val="24"/>
          <w:szCs w:val="24"/>
        </w:rPr>
        <w:t>–</w:t>
      </w:r>
      <w:proofErr w:type="spellStart"/>
      <w:r w:rsidRPr="001C79F4">
        <w:rPr>
          <w:rFonts w:ascii="Times New Roman" w:hAnsi="Times New Roman" w:cs="Times New Roman"/>
          <w:b/>
          <w:i/>
          <w:sz w:val="24"/>
          <w:szCs w:val="24"/>
        </w:rPr>
        <w:t>м</w:t>
      </w:r>
      <w:proofErr w:type="gramEnd"/>
      <w:r w:rsidRPr="001C79F4">
        <w:rPr>
          <w:rFonts w:ascii="Times New Roman" w:hAnsi="Times New Roman" w:cs="Times New Roman"/>
          <w:b/>
          <w:i/>
          <w:sz w:val="24"/>
          <w:szCs w:val="24"/>
        </w:rPr>
        <w:t>алла</w:t>
      </w:r>
      <w:proofErr w:type="spellEnd"/>
      <w:r w:rsidRPr="001C79F4">
        <w:rPr>
          <w:rFonts w:ascii="Times New Roman" w:hAnsi="Times New Roman" w:cs="Times New Roman"/>
          <w:b/>
          <w:i/>
          <w:sz w:val="24"/>
          <w:szCs w:val="24"/>
        </w:rPr>
        <w:t>(-</w:t>
      </w:r>
      <w:proofErr w:type="spellStart"/>
      <w:r w:rsidRPr="001C79F4">
        <w:rPr>
          <w:rFonts w:ascii="Times New Roman" w:hAnsi="Times New Roman" w:cs="Times New Roman"/>
          <w:b/>
          <w:i/>
          <w:sz w:val="24"/>
          <w:szCs w:val="24"/>
        </w:rPr>
        <w:t>мелле</w:t>
      </w:r>
      <w:proofErr w:type="spellEnd"/>
      <w:r w:rsidRPr="001C79F4">
        <w:rPr>
          <w:rFonts w:ascii="Times New Roman" w:hAnsi="Times New Roman" w:cs="Times New Roman"/>
          <w:i/>
          <w:sz w:val="24"/>
          <w:szCs w:val="24"/>
        </w:rPr>
        <w:t>):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3984">
        <w:rPr>
          <w:rFonts w:ascii="Times New Roman" w:hAnsi="Times New Roman" w:cs="Times New Roman"/>
          <w:i/>
          <w:sz w:val="24"/>
          <w:szCs w:val="24"/>
        </w:rPr>
        <w:t>вуламалли</w:t>
      </w:r>
      <w:proofErr w:type="spellEnd"/>
      <w:r w:rsidRPr="0066398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63984">
        <w:rPr>
          <w:rFonts w:ascii="Times New Roman" w:hAnsi="Times New Roman" w:cs="Times New Roman"/>
          <w:i/>
          <w:sz w:val="24"/>
          <w:szCs w:val="24"/>
        </w:rPr>
        <w:t>кĕнеке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(книга, которую надо прочитать), </w:t>
      </w:r>
      <w:proofErr w:type="spellStart"/>
      <w:r w:rsidR="007C4621" w:rsidRPr="007C4621">
        <w:rPr>
          <w:rFonts w:ascii="Times New Roman" w:hAnsi="Times New Roman" w:cs="Times New Roman"/>
          <w:i/>
          <w:sz w:val="24"/>
          <w:szCs w:val="24"/>
        </w:rPr>
        <w:t>килмелли</w:t>
      </w:r>
      <w:proofErr w:type="spellEnd"/>
      <w:r w:rsidR="007C4621" w:rsidRPr="007C46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C4621" w:rsidRPr="007C4621">
        <w:rPr>
          <w:rFonts w:ascii="Times New Roman" w:hAnsi="Times New Roman" w:cs="Times New Roman"/>
          <w:i/>
          <w:sz w:val="24"/>
          <w:szCs w:val="24"/>
        </w:rPr>
        <w:t>çын</w:t>
      </w:r>
      <w:proofErr w:type="spellEnd"/>
      <w:r w:rsidR="007C4621">
        <w:rPr>
          <w:rFonts w:ascii="Times New Roman" w:hAnsi="Times New Roman" w:cs="Times New Roman"/>
          <w:sz w:val="24"/>
          <w:szCs w:val="24"/>
        </w:rPr>
        <w:t xml:space="preserve"> (человек, который должен прийти).</w:t>
      </w:r>
    </w:p>
    <w:p w:rsidR="007C4621" w:rsidRDefault="007C4621" w:rsidP="007C46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Отрицательная форма причастия долженствования образуется путем прибавления частицы </w:t>
      </w:r>
      <w:proofErr w:type="spellStart"/>
      <w:r w:rsidRPr="007C4621">
        <w:rPr>
          <w:rFonts w:ascii="Times New Roman" w:hAnsi="Times New Roman" w:cs="Times New Roman"/>
          <w:b/>
          <w:sz w:val="24"/>
          <w:szCs w:val="24"/>
        </w:rPr>
        <w:t>мар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вуламалла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кĕнеке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(книга, которую</w:t>
      </w:r>
      <w:r w:rsidR="001C79F4">
        <w:rPr>
          <w:rFonts w:ascii="Times New Roman" w:hAnsi="Times New Roman" w:cs="Times New Roman"/>
          <w:sz w:val="24"/>
          <w:szCs w:val="24"/>
        </w:rPr>
        <w:t xml:space="preserve"> не надо </w:t>
      </w:r>
      <w:r>
        <w:rPr>
          <w:rFonts w:ascii="Times New Roman" w:hAnsi="Times New Roman" w:cs="Times New Roman"/>
          <w:sz w:val="24"/>
          <w:szCs w:val="24"/>
        </w:rPr>
        <w:t>читать),</w:t>
      </w:r>
      <w:r w:rsidRPr="007C46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килмелле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мар</w:t>
      </w:r>
      <w:proofErr w:type="spellEnd"/>
      <w:r w:rsidRPr="007C46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C4621">
        <w:rPr>
          <w:rFonts w:ascii="Times New Roman" w:hAnsi="Times New Roman" w:cs="Times New Roman"/>
          <w:i/>
          <w:sz w:val="24"/>
          <w:szCs w:val="24"/>
        </w:rPr>
        <w:t>çын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(человек, который не должен прийти).</w:t>
      </w:r>
    </w:p>
    <w:p w:rsidR="007C4621" w:rsidRDefault="000B602B" w:rsidP="005D1DD9">
      <w:pPr>
        <w:rPr>
          <w:rFonts w:ascii="Times New Roman" w:hAnsi="Times New Roman" w:cs="Times New Roman"/>
          <w:b/>
          <w:sz w:val="24"/>
          <w:szCs w:val="24"/>
        </w:rPr>
      </w:pPr>
      <w:r w:rsidRPr="000B602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ОБОРОТЫ </w:t>
      </w:r>
      <w:r w:rsidR="00666E9B">
        <w:rPr>
          <w:rFonts w:ascii="Times New Roman" w:hAnsi="Times New Roman" w:cs="Times New Roman"/>
          <w:b/>
          <w:sz w:val="24"/>
          <w:szCs w:val="24"/>
        </w:rPr>
        <w:t xml:space="preserve"> ПРИЧАСТИЯМИ</w:t>
      </w:r>
    </w:p>
    <w:p w:rsidR="000B602B" w:rsidRDefault="000B602B" w:rsidP="000B602B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Будущее причастие с аффиксами </w:t>
      </w:r>
      <w:proofErr w:type="gramStart"/>
      <w:r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0B602B">
        <w:rPr>
          <w:rFonts w:ascii="Times New Roman" w:hAnsi="Times New Roman" w:cs="Times New Roman"/>
          <w:b/>
          <w:sz w:val="24"/>
          <w:szCs w:val="24"/>
        </w:rPr>
        <w:t>ш</w:t>
      </w:r>
      <w:proofErr w:type="gramEnd"/>
      <w:r w:rsidRPr="000B602B">
        <w:rPr>
          <w:rFonts w:ascii="Times New Roman" w:hAnsi="Times New Roman" w:cs="Times New Roman"/>
          <w:b/>
          <w:sz w:val="24"/>
          <w:szCs w:val="24"/>
        </w:rPr>
        <w:t>ăн</w:t>
      </w:r>
      <w:proofErr w:type="spellEnd"/>
      <w:r w:rsidRPr="000B602B">
        <w:rPr>
          <w:rFonts w:ascii="Times New Roman" w:hAnsi="Times New Roman" w:cs="Times New Roman"/>
          <w:b/>
          <w:sz w:val="24"/>
          <w:szCs w:val="24"/>
        </w:rPr>
        <w:t>(-</w:t>
      </w:r>
      <w:proofErr w:type="spellStart"/>
      <w:r w:rsidRPr="000B602B">
        <w:rPr>
          <w:rFonts w:ascii="Times New Roman" w:hAnsi="Times New Roman" w:cs="Times New Roman"/>
          <w:b/>
          <w:sz w:val="24"/>
          <w:szCs w:val="24"/>
        </w:rPr>
        <w:t>шĕн</w:t>
      </w:r>
      <w:proofErr w:type="spellEnd"/>
      <w:r w:rsidRPr="000B602B">
        <w:rPr>
          <w:rFonts w:ascii="Times New Roman" w:hAnsi="Times New Roman" w:cs="Times New Roman"/>
          <w:b/>
          <w:sz w:val="24"/>
          <w:szCs w:val="24"/>
        </w:rPr>
        <w:t>), -</w:t>
      </w:r>
      <w:proofErr w:type="spellStart"/>
      <w:r w:rsidRPr="000B602B">
        <w:rPr>
          <w:rFonts w:ascii="Times New Roman" w:hAnsi="Times New Roman" w:cs="Times New Roman"/>
          <w:b/>
          <w:sz w:val="24"/>
          <w:szCs w:val="24"/>
        </w:rPr>
        <w:t>чĕ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выр</w:t>
      </w:r>
      <w:r w:rsidR="00666E9B">
        <w:rPr>
          <w:rFonts w:ascii="Times New Roman" w:hAnsi="Times New Roman" w:cs="Times New Roman"/>
          <w:sz w:val="24"/>
          <w:szCs w:val="24"/>
        </w:rPr>
        <w:t>ажают желание совершить действи</w:t>
      </w:r>
      <w:r w:rsidR="009E650B">
        <w:rPr>
          <w:rFonts w:ascii="Times New Roman" w:hAnsi="Times New Roman" w:cs="Times New Roman"/>
          <w:sz w:val="24"/>
          <w:szCs w:val="24"/>
        </w:rPr>
        <w:t xml:space="preserve">е. При выражении нежелании я совершить действие </w:t>
      </w:r>
      <w:proofErr w:type="spellStart"/>
      <w:r w:rsidR="009E650B">
        <w:rPr>
          <w:rFonts w:ascii="Times New Roman" w:hAnsi="Times New Roman" w:cs="Times New Roman"/>
          <w:sz w:val="24"/>
          <w:szCs w:val="24"/>
        </w:rPr>
        <w:t>прибаваляется</w:t>
      </w:r>
      <w:proofErr w:type="spellEnd"/>
      <w:r w:rsidR="009E650B">
        <w:rPr>
          <w:rFonts w:ascii="Times New Roman" w:hAnsi="Times New Roman" w:cs="Times New Roman"/>
          <w:sz w:val="24"/>
          <w:szCs w:val="24"/>
        </w:rPr>
        <w:t xml:space="preserve"> отрицательная частица </w:t>
      </w:r>
      <w:proofErr w:type="spellStart"/>
      <w:r w:rsidR="009E650B" w:rsidRPr="009E650B">
        <w:rPr>
          <w:rFonts w:ascii="Times New Roman" w:hAnsi="Times New Roman" w:cs="Times New Roman"/>
          <w:b/>
          <w:sz w:val="24"/>
          <w:szCs w:val="24"/>
        </w:rPr>
        <w:t>мар</w:t>
      </w:r>
      <w:proofErr w:type="spellEnd"/>
      <w:r w:rsidR="009E650B">
        <w:rPr>
          <w:rFonts w:ascii="Times New Roman" w:hAnsi="Times New Roman" w:cs="Times New Roman"/>
          <w:sz w:val="24"/>
          <w:szCs w:val="24"/>
        </w:rPr>
        <w:t>:</w:t>
      </w:r>
    </w:p>
    <w:p w:rsidR="000B602B" w:rsidRPr="00666E9B" w:rsidRDefault="000B602B" w:rsidP="005D1D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B602B">
        <w:rPr>
          <w:rFonts w:ascii="Times New Roman" w:hAnsi="Times New Roman" w:cs="Times New Roman"/>
          <w:i/>
          <w:sz w:val="24"/>
          <w:szCs w:val="24"/>
        </w:rPr>
        <w:t>Пичче</w:t>
      </w:r>
      <w:proofErr w:type="spellEnd"/>
      <w:r w:rsidRPr="000B602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B602B">
        <w:rPr>
          <w:rFonts w:ascii="Times New Roman" w:hAnsi="Times New Roman" w:cs="Times New Roman"/>
          <w:i/>
          <w:sz w:val="24"/>
          <w:szCs w:val="24"/>
        </w:rPr>
        <w:t>ыран</w:t>
      </w:r>
      <w:proofErr w:type="spellEnd"/>
      <w:r w:rsidRPr="000B602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B602B">
        <w:rPr>
          <w:rFonts w:ascii="Times New Roman" w:hAnsi="Times New Roman" w:cs="Times New Roman"/>
          <w:i/>
          <w:sz w:val="24"/>
          <w:szCs w:val="24"/>
        </w:rPr>
        <w:t>Мускава</w:t>
      </w:r>
      <w:proofErr w:type="spellEnd"/>
      <w:r w:rsidRPr="000B602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B602B">
        <w:rPr>
          <w:rFonts w:ascii="Times New Roman" w:hAnsi="Times New Roman" w:cs="Times New Roman"/>
          <w:i/>
          <w:sz w:val="24"/>
          <w:szCs w:val="24"/>
        </w:rPr>
        <w:t>каяс</w:t>
      </w:r>
      <w:r w:rsidRPr="000B602B">
        <w:rPr>
          <w:rFonts w:ascii="Times New Roman" w:hAnsi="Times New Roman" w:cs="Times New Roman"/>
          <w:b/>
          <w:i/>
          <w:sz w:val="24"/>
          <w:szCs w:val="24"/>
        </w:rPr>
        <w:t>шăн</w:t>
      </w:r>
      <w:proofErr w:type="spellEnd"/>
      <w:r w:rsidRPr="000B602B">
        <w:rPr>
          <w:rFonts w:ascii="Times New Roman" w:hAnsi="Times New Roman" w:cs="Times New Roman"/>
          <w:i/>
          <w:sz w:val="24"/>
          <w:szCs w:val="24"/>
        </w:rPr>
        <w:t>.</w:t>
      </w:r>
      <w:r w:rsidR="00666E9B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666E9B">
        <w:rPr>
          <w:rFonts w:ascii="Times New Roman" w:hAnsi="Times New Roman" w:cs="Times New Roman"/>
          <w:sz w:val="24"/>
          <w:szCs w:val="24"/>
        </w:rPr>
        <w:t>Брат хочет завтра поехать в Москву.)</w:t>
      </w:r>
    </w:p>
    <w:p w:rsidR="009E650B" w:rsidRDefault="00666E9B" w:rsidP="005D1D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Йăмăк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ташлама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вĕренесшĕн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gramStart"/>
      <w:r w:rsidRPr="00666E9B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9E650B">
        <w:rPr>
          <w:rFonts w:ascii="Times New Roman" w:hAnsi="Times New Roman" w:cs="Times New Roman"/>
          <w:sz w:val="24"/>
          <w:szCs w:val="24"/>
        </w:rPr>
        <w:t xml:space="preserve">Младшая сестра </w:t>
      </w:r>
      <w:r>
        <w:rPr>
          <w:rFonts w:ascii="Times New Roman" w:hAnsi="Times New Roman" w:cs="Times New Roman"/>
          <w:sz w:val="24"/>
          <w:szCs w:val="24"/>
        </w:rPr>
        <w:t>хочет научиться танцевать.)</w:t>
      </w:r>
    </w:p>
    <w:p w:rsidR="00666E9B" w:rsidRDefault="00666E9B" w:rsidP="00666E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="00412D80">
        <w:rPr>
          <w:rFonts w:ascii="Times New Roman" w:hAnsi="Times New Roman" w:cs="Times New Roman"/>
          <w:i/>
          <w:sz w:val="24"/>
          <w:szCs w:val="24"/>
        </w:rPr>
        <w:t>Кăçал</w:t>
      </w:r>
      <w:proofErr w:type="spellEnd"/>
      <w:r w:rsidR="00412D8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12D80">
        <w:rPr>
          <w:rFonts w:ascii="Times New Roman" w:hAnsi="Times New Roman" w:cs="Times New Roman"/>
          <w:i/>
          <w:sz w:val="24"/>
          <w:szCs w:val="24"/>
        </w:rPr>
        <w:t>кăнтă</w:t>
      </w:r>
      <w:r w:rsidRPr="00666E9B">
        <w:rPr>
          <w:rFonts w:ascii="Times New Roman" w:hAnsi="Times New Roman" w:cs="Times New Roman"/>
          <w:i/>
          <w:sz w:val="24"/>
          <w:szCs w:val="24"/>
        </w:rPr>
        <w:t>ра</w:t>
      </w:r>
      <w:proofErr w:type="spellEnd"/>
      <w:r w:rsidRPr="00666E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66E9B">
        <w:rPr>
          <w:rFonts w:ascii="Times New Roman" w:hAnsi="Times New Roman" w:cs="Times New Roman"/>
          <w:i/>
          <w:sz w:val="24"/>
          <w:szCs w:val="24"/>
        </w:rPr>
        <w:t>канма</w:t>
      </w:r>
      <w:proofErr w:type="spellEnd"/>
      <w:r w:rsidRPr="00666E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66E9B">
        <w:rPr>
          <w:rFonts w:ascii="Times New Roman" w:hAnsi="Times New Roman" w:cs="Times New Roman"/>
          <w:i/>
          <w:sz w:val="24"/>
          <w:szCs w:val="24"/>
        </w:rPr>
        <w:t>кайса</w:t>
      </w:r>
      <w:proofErr w:type="spellEnd"/>
      <w:r w:rsidRPr="00666E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66E9B">
        <w:rPr>
          <w:rFonts w:ascii="Times New Roman" w:hAnsi="Times New Roman" w:cs="Times New Roman"/>
          <w:i/>
          <w:sz w:val="24"/>
          <w:szCs w:val="24"/>
        </w:rPr>
        <w:t>килесчĕ</w:t>
      </w:r>
      <w:proofErr w:type="spellEnd"/>
      <w:r>
        <w:rPr>
          <w:rFonts w:ascii="Times New Roman" w:hAnsi="Times New Roman" w:cs="Times New Roman"/>
          <w:sz w:val="24"/>
          <w:szCs w:val="24"/>
        </w:rPr>
        <w:t>. (</w:t>
      </w:r>
      <w:proofErr w:type="spellStart"/>
      <w:r>
        <w:rPr>
          <w:rFonts w:ascii="Times New Roman" w:hAnsi="Times New Roman" w:cs="Times New Roman"/>
          <w:sz w:val="24"/>
          <w:szCs w:val="24"/>
        </w:rPr>
        <w:t>Сьездить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бы в этом году на юг отдыхать.)</w:t>
      </w:r>
      <w:proofErr w:type="gramEnd"/>
    </w:p>
    <w:p w:rsidR="009E650B" w:rsidRDefault="009E650B" w:rsidP="00666E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E650B">
        <w:rPr>
          <w:rFonts w:ascii="Times New Roman" w:hAnsi="Times New Roman" w:cs="Times New Roman"/>
          <w:i/>
          <w:sz w:val="24"/>
          <w:szCs w:val="24"/>
        </w:rPr>
        <w:t>Асанне</w:t>
      </w:r>
      <w:proofErr w:type="spellEnd"/>
      <w:r w:rsidRPr="009E650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E650B">
        <w:rPr>
          <w:rFonts w:ascii="Times New Roman" w:hAnsi="Times New Roman" w:cs="Times New Roman"/>
          <w:i/>
          <w:sz w:val="24"/>
          <w:szCs w:val="24"/>
        </w:rPr>
        <w:t>хулана</w:t>
      </w:r>
      <w:proofErr w:type="spellEnd"/>
      <w:r w:rsidRPr="009E650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9E650B">
        <w:rPr>
          <w:rFonts w:ascii="Times New Roman" w:hAnsi="Times New Roman" w:cs="Times New Roman"/>
          <w:i/>
          <w:sz w:val="24"/>
          <w:szCs w:val="24"/>
        </w:rPr>
        <w:t>куçса</w:t>
      </w:r>
      <w:proofErr w:type="spellEnd"/>
      <w:proofErr w:type="gramEnd"/>
      <w:r w:rsidRPr="009E650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E650B">
        <w:rPr>
          <w:rFonts w:ascii="Times New Roman" w:hAnsi="Times New Roman" w:cs="Times New Roman"/>
          <w:i/>
          <w:sz w:val="24"/>
          <w:szCs w:val="24"/>
        </w:rPr>
        <w:t>килесшĕн</w:t>
      </w:r>
      <w:proofErr w:type="spellEnd"/>
      <w:r w:rsidRPr="009E650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E650B">
        <w:rPr>
          <w:rFonts w:ascii="Times New Roman" w:hAnsi="Times New Roman" w:cs="Times New Roman"/>
          <w:i/>
          <w:sz w:val="24"/>
          <w:szCs w:val="24"/>
        </w:rPr>
        <w:t>мар</w:t>
      </w:r>
      <w:proofErr w:type="spellEnd"/>
      <w:r>
        <w:rPr>
          <w:rFonts w:ascii="Times New Roman" w:hAnsi="Times New Roman" w:cs="Times New Roman"/>
          <w:sz w:val="24"/>
          <w:szCs w:val="24"/>
        </w:rPr>
        <w:t>. (Бабушка не хочет переехать в город.)</w:t>
      </w:r>
    </w:p>
    <w:p w:rsidR="00666E9B" w:rsidRDefault="00666E9B" w:rsidP="00666E9B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Желание</w:t>
      </w:r>
      <w:r w:rsidR="009E650B">
        <w:rPr>
          <w:rFonts w:ascii="Times New Roman" w:hAnsi="Times New Roman" w:cs="Times New Roman"/>
          <w:sz w:val="24"/>
          <w:szCs w:val="24"/>
        </w:rPr>
        <w:t xml:space="preserve"> или нежелание </w:t>
      </w:r>
      <w:r>
        <w:rPr>
          <w:rFonts w:ascii="Times New Roman" w:hAnsi="Times New Roman" w:cs="Times New Roman"/>
          <w:sz w:val="24"/>
          <w:szCs w:val="24"/>
        </w:rPr>
        <w:t xml:space="preserve"> совершить действие также можно выразить путем прибавления к причастию будущего времени вспомогательного глагола </w:t>
      </w:r>
      <w:proofErr w:type="spellStart"/>
      <w:r w:rsidRPr="00666E9B">
        <w:rPr>
          <w:rFonts w:ascii="Times New Roman" w:hAnsi="Times New Roman" w:cs="Times New Roman"/>
          <w:b/>
          <w:sz w:val="24"/>
          <w:szCs w:val="24"/>
        </w:rPr>
        <w:t>килет</w:t>
      </w:r>
      <w:proofErr w:type="spellEnd"/>
      <w:r w:rsidR="009E650B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9E650B">
        <w:rPr>
          <w:rFonts w:ascii="Times New Roman" w:hAnsi="Times New Roman" w:cs="Times New Roman"/>
          <w:b/>
          <w:sz w:val="24"/>
          <w:szCs w:val="24"/>
        </w:rPr>
        <w:t>килмест</w:t>
      </w:r>
      <w:proofErr w:type="spellEnd"/>
      <w:r w:rsidR="009E650B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666E9B" w:rsidRDefault="003E6773" w:rsidP="001678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="00666E9B" w:rsidRPr="00666E9B">
        <w:rPr>
          <w:rFonts w:ascii="Times New Roman" w:hAnsi="Times New Roman" w:cs="Times New Roman"/>
          <w:i/>
          <w:sz w:val="24"/>
          <w:szCs w:val="24"/>
        </w:rPr>
        <w:t>Манăн</w:t>
      </w:r>
      <w:proofErr w:type="spellEnd"/>
      <w:proofErr w:type="gramEnd"/>
      <w:r w:rsidR="00666E9B" w:rsidRPr="00666E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66E9B" w:rsidRPr="00666E9B">
        <w:rPr>
          <w:rFonts w:ascii="Times New Roman" w:hAnsi="Times New Roman" w:cs="Times New Roman"/>
          <w:i/>
          <w:sz w:val="24"/>
          <w:szCs w:val="24"/>
        </w:rPr>
        <w:t>ку</w:t>
      </w:r>
      <w:proofErr w:type="spellEnd"/>
      <w:r w:rsidR="00666E9B" w:rsidRPr="00666E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66E9B" w:rsidRPr="00666E9B">
        <w:rPr>
          <w:rFonts w:ascii="Times New Roman" w:hAnsi="Times New Roman" w:cs="Times New Roman"/>
          <w:i/>
          <w:sz w:val="24"/>
          <w:szCs w:val="24"/>
        </w:rPr>
        <w:t>кĕнекене</w:t>
      </w:r>
      <w:proofErr w:type="spellEnd"/>
      <w:r w:rsidR="00666E9B" w:rsidRPr="00666E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66E9B" w:rsidRPr="00666E9B">
        <w:rPr>
          <w:rFonts w:ascii="Times New Roman" w:hAnsi="Times New Roman" w:cs="Times New Roman"/>
          <w:i/>
          <w:sz w:val="24"/>
          <w:szCs w:val="24"/>
        </w:rPr>
        <w:t>вулас</w:t>
      </w:r>
      <w:proofErr w:type="spellEnd"/>
      <w:r w:rsidR="00666E9B" w:rsidRPr="00666E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66E9B" w:rsidRPr="00666E9B">
        <w:rPr>
          <w:rFonts w:ascii="Times New Roman" w:hAnsi="Times New Roman" w:cs="Times New Roman"/>
          <w:i/>
          <w:sz w:val="24"/>
          <w:szCs w:val="24"/>
        </w:rPr>
        <w:t>килет</w:t>
      </w:r>
      <w:proofErr w:type="spellEnd"/>
      <w:r w:rsidR="00666E9B" w:rsidRPr="00666E9B">
        <w:rPr>
          <w:rFonts w:ascii="Times New Roman" w:hAnsi="Times New Roman" w:cs="Times New Roman"/>
          <w:i/>
          <w:sz w:val="24"/>
          <w:szCs w:val="24"/>
        </w:rPr>
        <w:t>.</w:t>
      </w:r>
      <w:r w:rsidR="00666E9B">
        <w:rPr>
          <w:rFonts w:ascii="Times New Roman" w:hAnsi="Times New Roman" w:cs="Times New Roman"/>
          <w:sz w:val="24"/>
          <w:szCs w:val="24"/>
        </w:rPr>
        <w:t xml:space="preserve"> (Мне хочется читать эту книгу.)</w:t>
      </w:r>
    </w:p>
    <w:p w:rsidR="00666E9B" w:rsidRDefault="00666E9B" w:rsidP="001678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proofErr w:type="spellStart"/>
      <w:r w:rsidRPr="009E650B">
        <w:rPr>
          <w:rFonts w:ascii="Times New Roman" w:hAnsi="Times New Roman" w:cs="Times New Roman"/>
          <w:i/>
          <w:sz w:val="24"/>
          <w:szCs w:val="24"/>
        </w:rPr>
        <w:t>Санăн</w:t>
      </w:r>
      <w:proofErr w:type="spellEnd"/>
      <w:r w:rsidRPr="009E650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E650B">
        <w:rPr>
          <w:rFonts w:ascii="Times New Roman" w:hAnsi="Times New Roman" w:cs="Times New Roman"/>
          <w:i/>
          <w:sz w:val="24"/>
          <w:szCs w:val="24"/>
        </w:rPr>
        <w:t>канас</w:t>
      </w:r>
      <w:proofErr w:type="spellEnd"/>
      <w:r w:rsidRPr="009E650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E650B">
        <w:rPr>
          <w:rFonts w:ascii="Times New Roman" w:hAnsi="Times New Roman" w:cs="Times New Roman"/>
          <w:i/>
          <w:sz w:val="24"/>
          <w:szCs w:val="24"/>
        </w:rPr>
        <w:t>килмест-и</w:t>
      </w:r>
      <w:proofErr w:type="spellEnd"/>
      <w:r w:rsidRPr="009E650B">
        <w:rPr>
          <w:rFonts w:ascii="Times New Roman" w:hAnsi="Times New Roman" w:cs="Times New Roman"/>
          <w:i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(Тебе не хочется отдохнуть?)</w:t>
      </w:r>
    </w:p>
    <w:p w:rsidR="009E650B" w:rsidRDefault="009E650B" w:rsidP="009E650B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Необходимость  совершить или не совершить  действие  можно выразить путем прибавления к причастию будущего времени вспомогательного глагола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пулать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пулмасть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):</w:t>
      </w:r>
    </w:p>
    <w:p w:rsidR="009E650B" w:rsidRDefault="00412D80" w:rsidP="009E650B">
      <w:pPr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Тăвансемпе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килĕ</w:t>
      </w:r>
      <w:r w:rsidR="009E650B" w:rsidRPr="009E650B">
        <w:rPr>
          <w:rFonts w:ascii="Times New Roman" w:hAnsi="Times New Roman" w:cs="Times New Roman"/>
          <w:i/>
          <w:sz w:val="24"/>
          <w:szCs w:val="24"/>
        </w:rPr>
        <w:t>штерсе</w:t>
      </w:r>
      <w:proofErr w:type="spellEnd"/>
      <w:r w:rsidR="009E650B" w:rsidRPr="009E650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E650B" w:rsidRPr="009E650B">
        <w:rPr>
          <w:rFonts w:ascii="Times New Roman" w:hAnsi="Times New Roman" w:cs="Times New Roman"/>
          <w:i/>
          <w:sz w:val="24"/>
          <w:szCs w:val="24"/>
        </w:rPr>
        <w:t>пурăнас</w:t>
      </w:r>
      <w:proofErr w:type="spellEnd"/>
      <w:r w:rsidR="009E650B" w:rsidRPr="009E650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E650B" w:rsidRPr="009E650B">
        <w:rPr>
          <w:rFonts w:ascii="Times New Roman" w:hAnsi="Times New Roman" w:cs="Times New Roman"/>
          <w:i/>
          <w:sz w:val="24"/>
          <w:szCs w:val="24"/>
        </w:rPr>
        <w:t>пулать</w:t>
      </w:r>
      <w:proofErr w:type="spellEnd"/>
      <w:r w:rsidR="009E650B">
        <w:rPr>
          <w:rFonts w:ascii="Times New Roman" w:hAnsi="Times New Roman" w:cs="Times New Roman"/>
          <w:sz w:val="24"/>
          <w:szCs w:val="24"/>
        </w:rPr>
        <w:t xml:space="preserve">. (С </w:t>
      </w:r>
      <w:proofErr w:type="spellStart"/>
      <w:r w:rsidR="009E650B">
        <w:rPr>
          <w:rFonts w:ascii="Times New Roman" w:hAnsi="Times New Roman" w:cs="Times New Roman"/>
          <w:sz w:val="24"/>
          <w:szCs w:val="24"/>
        </w:rPr>
        <w:t>родсвенниками</w:t>
      </w:r>
      <w:proofErr w:type="spellEnd"/>
      <w:r w:rsidR="009E650B">
        <w:rPr>
          <w:rFonts w:ascii="Times New Roman" w:hAnsi="Times New Roman" w:cs="Times New Roman"/>
          <w:sz w:val="24"/>
          <w:szCs w:val="24"/>
        </w:rPr>
        <w:t xml:space="preserve"> надо жить в согласии.)</w:t>
      </w:r>
    </w:p>
    <w:p w:rsidR="009E650B" w:rsidRDefault="009E650B" w:rsidP="009E650B">
      <w:pPr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 w:rsidRPr="009E650B">
        <w:rPr>
          <w:rFonts w:ascii="Times New Roman" w:hAnsi="Times New Roman" w:cs="Times New Roman"/>
          <w:i/>
          <w:sz w:val="24"/>
          <w:szCs w:val="24"/>
        </w:rPr>
        <w:t>Ыран</w:t>
      </w:r>
      <w:proofErr w:type="spellEnd"/>
      <w:r w:rsidRPr="009E650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E650B">
        <w:rPr>
          <w:rFonts w:ascii="Times New Roman" w:hAnsi="Times New Roman" w:cs="Times New Roman"/>
          <w:i/>
          <w:sz w:val="24"/>
          <w:szCs w:val="24"/>
        </w:rPr>
        <w:t>пухăва</w:t>
      </w:r>
      <w:proofErr w:type="spellEnd"/>
      <w:r w:rsidRPr="009E650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E650B">
        <w:rPr>
          <w:rFonts w:ascii="Times New Roman" w:hAnsi="Times New Roman" w:cs="Times New Roman"/>
          <w:i/>
          <w:sz w:val="24"/>
          <w:szCs w:val="24"/>
        </w:rPr>
        <w:t>каяс</w:t>
      </w:r>
      <w:proofErr w:type="spellEnd"/>
      <w:r w:rsidRPr="009E650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E650B">
        <w:rPr>
          <w:rFonts w:ascii="Times New Roman" w:hAnsi="Times New Roman" w:cs="Times New Roman"/>
          <w:i/>
          <w:sz w:val="24"/>
          <w:szCs w:val="24"/>
        </w:rPr>
        <w:t>пулмасть</w:t>
      </w:r>
      <w:proofErr w:type="spellEnd"/>
      <w:r>
        <w:rPr>
          <w:rFonts w:ascii="Times New Roman" w:hAnsi="Times New Roman" w:cs="Times New Roman"/>
          <w:sz w:val="24"/>
          <w:szCs w:val="24"/>
        </w:rPr>
        <w:t>. (Завтра не надо идти на собрание.)</w:t>
      </w:r>
    </w:p>
    <w:p w:rsidR="009E650B" w:rsidRDefault="009E650B" w:rsidP="009E650B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9E650B" w:rsidRDefault="009E650B" w:rsidP="009E650B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9E650B">
        <w:rPr>
          <w:rFonts w:ascii="Times New Roman" w:hAnsi="Times New Roman" w:cs="Times New Roman"/>
          <w:b/>
          <w:sz w:val="24"/>
          <w:szCs w:val="24"/>
        </w:rPr>
        <w:t>ДЕЕПРИЧАСТИЯ</w:t>
      </w:r>
    </w:p>
    <w:p w:rsidR="008805AD" w:rsidRDefault="008805AD" w:rsidP="009E650B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8805AD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отличие от причастий деепричастия употребляются только при глаголах. Являются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приглагольными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формами. Деепричастных форм в чувашском языке много, все они образуются от основы глагола. Выражаемые деепричастиями значения разнообразны.</w:t>
      </w:r>
    </w:p>
    <w:p w:rsidR="008805AD" w:rsidRDefault="008805AD" w:rsidP="008805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Следующие деепричастия являются наиболее употребительными.</w:t>
      </w:r>
    </w:p>
    <w:p w:rsidR="008805AD" w:rsidRDefault="008805AD" w:rsidP="008805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D2524">
        <w:rPr>
          <w:rFonts w:ascii="Times New Roman" w:hAnsi="Times New Roman" w:cs="Times New Roman"/>
          <w:b/>
          <w:sz w:val="24"/>
          <w:szCs w:val="24"/>
        </w:rPr>
        <w:t xml:space="preserve">Деепричастие на </w:t>
      </w:r>
      <w:proofErr w:type="gramStart"/>
      <w:r w:rsidRPr="003D2524">
        <w:rPr>
          <w:rFonts w:ascii="Times New Roman" w:hAnsi="Times New Roman" w:cs="Times New Roman"/>
          <w:b/>
          <w:sz w:val="24"/>
          <w:szCs w:val="24"/>
        </w:rPr>
        <w:t>–</w:t>
      </w:r>
      <w:proofErr w:type="spellStart"/>
      <w:r w:rsidRPr="00EE2F66">
        <w:rPr>
          <w:rFonts w:ascii="Times New Roman" w:hAnsi="Times New Roman" w:cs="Times New Roman"/>
          <w:b/>
          <w:i/>
          <w:sz w:val="24"/>
          <w:szCs w:val="24"/>
        </w:rPr>
        <w:t>с</w:t>
      </w:r>
      <w:proofErr w:type="gramEnd"/>
      <w:r w:rsidRPr="00EE2F66">
        <w:rPr>
          <w:rFonts w:ascii="Times New Roman" w:hAnsi="Times New Roman" w:cs="Times New Roman"/>
          <w:b/>
          <w:i/>
          <w:sz w:val="24"/>
          <w:szCs w:val="24"/>
        </w:rPr>
        <w:t>а</w:t>
      </w:r>
      <w:proofErr w:type="spellEnd"/>
      <w:r w:rsidRPr="00EE2F66">
        <w:rPr>
          <w:rFonts w:ascii="Times New Roman" w:hAnsi="Times New Roman" w:cs="Times New Roman"/>
          <w:b/>
          <w:i/>
          <w:sz w:val="24"/>
          <w:szCs w:val="24"/>
        </w:rPr>
        <w:t>(-се</w:t>
      </w:r>
      <w:r w:rsidRPr="003D2524">
        <w:rPr>
          <w:rFonts w:ascii="Times New Roman" w:hAnsi="Times New Roman" w:cs="Times New Roman"/>
          <w:b/>
          <w:sz w:val="24"/>
          <w:szCs w:val="24"/>
        </w:rPr>
        <w:t>)</w:t>
      </w:r>
      <w:r w:rsidR="003D25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2524">
        <w:rPr>
          <w:rFonts w:ascii="Times New Roman" w:hAnsi="Times New Roman" w:cs="Times New Roman"/>
          <w:sz w:val="24"/>
          <w:szCs w:val="24"/>
        </w:rPr>
        <w:t xml:space="preserve">обозначает признак действия, отвечая на вопрос как? каким образом?: </w:t>
      </w:r>
      <w:proofErr w:type="spellStart"/>
      <w:r w:rsidR="003D2524" w:rsidRPr="003D2524">
        <w:rPr>
          <w:rFonts w:ascii="Times New Roman" w:hAnsi="Times New Roman" w:cs="Times New Roman"/>
          <w:i/>
          <w:sz w:val="24"/>
          <w:szCs w:val="24"/>
        </w:rPr>
        <w:t>шăпланса</w:t>
      </w:r>
      <w:proofErr w:type="spellEnd"/>
      <w:r w:rsidR="003D2524" w:rsidRPr="003D252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D2524" w:rsidRPr="003D2524">
        <w:rPr>
          <w:rFonts w:ascii="Times New Roman" w:hAnsi="Times New Roman" w:cs="Times New Roman"/>
          <w:i/>
          <w:sz w:val="24"/>
          <w:szCs w:val="24"/>
        </w:rPr>
        <w:t>ларчĕ</w:t>
      </w:r>
      <w:proofErr w:type="spellEnd"/>
      <w:r w:rsidR="00EE2F66">
        <w:rPr>
          <w:rFonts w:ascii="Times New Roman" w:hAnsi="Times New Roman" w:cs="Times New Roman"/>
          <w:sz w:val="24"/>
          <w:szCs w:val="24"/>
        </w:rPr>
        <w:t xml:space="preserve"> ( затих</w:t>
      </w:r>
      <w:r w:rsidR="003D2524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EE2F66" w:rsidRPr="00EE2F66">
        <w:rPr>
          <w:rFonts w:ascii="Times New Roman" w:hAnsi="Times New Roman" w:cs="Times New Roman"/>
          <w:i/>
          <w:sz w:val="24"/>
          <w:szCs w:val="24"/>
        </w:rPr>
        <w:t>вуласа</w:t>
      </w:r>
      <w:proofErr w:type="spellEnd"/>
      <w:r w:rsidR="00EE2F66" w:rsidRPr="00EE2F6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E2F66" w:rsidRPr="00EE2F66">
        <w:rPr>
          <w:rFonts w:ascii="Times New Roman" w:hAnsi="Times New Roman" w:cs="Times New Roman"/>
          <w:i/>
          <w:sz w:val="24"/>
          <w:szCs w:val="24"/>
        </w:rPr>
        <w:t>пĕтерчĕ</w:t>
      </w:r>
      <w:proofErr w:type="spellEnd"/>
      <w:r w:rsidR="00EE2F66">
        <w:rPr>
          <w:rFonts w:ascii="Times New Roman" w:hAnsi="Times New Roman" w:cs="Times New Roman"/>
          <w:sz w:val="24"/>
          <w:szCs w:val="24"/>
        </w:rPr>
        <w:t xml:space="preserve">  (закончил читать). Отрицательная форма образуется путем прибавления аффикса </w:t>
      </w:r>
      <w:proofErr w:type="gramStart"/>
      <w:r w:rsidR="00EE2F66" w:rsidRPr="00EE2F66">
        <w:rPr>
          <w:rFonts w:ascii="Times New Roman" w:hAnsi="Times New Roman" w:cs="Times New Roman"/>
          <w:b/>
          <w:i/>
          <w:sz w:val="24"/>
          <w:szCs w:val="24"/>
        </w:rPr>
        <w:t>–</w:t>
      </w:r>
      <w:proofErr w:type="spellStart"/>
      <w:r w:rsidR="00EE2F66" w:rsidRPr="00EE2F66">
        <w:rPr>
          <w:rFonts w:ascii="Times New Roman" w:hAnsi="Times New Roman" w:cs="Times New Roman"/>
          <w:b/>
          <w:i/>
          <w:sz w:val="24"/>
          <w:szCs w:val="24"/>
        </w:rPr>
        <w:t>м</w:t>
      </w:r>
      <w:proofErr w:type="gramEnd"/>
      <w:r w:rsidR="00EE2F66" w:rsidRPr="00EE2F66">
        <w:rPr>
          <w:rFonts w:ascii="Times New Roman" w:hAnsi="Times New Roman" w:cs="Times New Roman"/>
          <w:b/>
          <w:i/>
          <w:sz w:val="24"/>
          <w:szCs w:val="24"/>
        </w:rPr>
        <w:t>асăр</w:t>
      </w:r>
      <w:proofErr w:type="spellEnd"/>
      <w:r w:rsidR="00EE2F66" w:rsidRPr="00EE2F66">
        <w:rPr>
          <w:rFonts w:ascii="Times New Roman" w:hAnsi="Times New Roman" w:cs="Times New Roman"/>
          <w:b/>
          <w:i/>
          <w:sz w:val="24"/>
          <w:szCs w:val="24"/>
        </w:rPr>
        <w:t xml:space="preserve"> (</w:t>
      </w:r>
      <w:proofErr w:type="spellStart"/>
      <w:r w:rsidR="00EE2F66" w:rsidRPr="00EE2F66">
        <w:rPr>
          <w:rFonts w:ascii="Times New Roman" w:hAnsi="Times New Roman" w:cs="Times New Roman"/>
          <w:b/>
          <w:i/>
          <w:sz w:val="24"/>
          <w:szCs w:val="24"/>
        </w:rPr>
        <w:t>месĕр</w:t>
      </w:r>
      <w:proofErr w:type="spellEnd"/>
      <w:r w:rsidR="00EE2F66">
        <w:rPr>
          <w:rFonts w:ascii="Times New Roman" w:hAnsi="Times New Roman" w:cs="Times New Roman"/>
          <w:sz w:val="24"/>
          <w:szCs w:val="24"/>
        </w:rPr>
        <w:t xml:space="preserve">): </w:t>
      </w:r>
      <w:proofErr w:type="spellStart"/>
      <w:r w:rsidR="00EE2F66" w:rsidRPr="00EE2F66">
        <w:rPr>
          <w:rFonts w:ascii="Times New Roman" w:hAnsi="Times New Roman" w:cs="Times New Roman"/>
          <w:i/>
          <w:sz w:val="24"/>
          <w:szCs w:val="24"/>
        </w:rPr>
        <w:t>васкамасăр</w:t>
      </w:r>
      <w:proofErr w:type="spellEnd"/>
      <w:r w:rsidR="00EE2F66" w:rsidRPr="00EE2F6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E2F66" w:rsidRPr="00EE2F66">
        <w:rPr>
          <w:rFonts w:ascii="Times New Roman" w:hAnsi="Times New Roman" w:cs="Times New Roman"/>
          <w:i/>
          <w:sz w:val="24"/>
          <w:szCs w:val="24"/>
        </w:rPr>
        <w:t>ут</w:t>
      </w:r>
      <w:proofErr w:type="spellEnd"/>
      <w:r w:rsidR="00EE2F66" w:rsidRPr="00EE2F6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E2F66">
        <w:rPr>
          <w:rFonts w:ascii="Times New Roman" w:hAnsi="Times New Roman" w:cs="Times New Roman"/>
          <w:sz w:val="24"/>
          <w:szCs w:val="24"/>
        </w:rPr>
        <w:t xml:space="preserve">(шагать неторопливо), </w:t>
      </w:r>
      <w:proofErr w:type="spellStart"/>
      <w:r w:rsidR="00EB11DB" w:rsidRPr="00EB11DB">
        <w:rPr>
          <w:rFonts w:ascii="Times New Roman" w:hAnsi="Times New Roman" w:cs="Times New Roman"/>
          <w:i/>
          <w:sz w:val="24"/>
          <w:szCs w:val="24"/>
        </w:rPr>
        <w:t>пĕлмесĕр</w:t>
      </w:r>
      <w:proofErr w:type="spellEnd"/>
      <w:r w:rsidR="00EB11DB" w:rsidRPr="00EB11DB">
        <w:rPr>
          <w:rFonts w:ascii="Times New Roman" w:hAnsi="Times New Roman" w:cs="Times New Roman"/>
          <w:i/>
          <w:sz w:val="24"/>
          <w:szCs w:val="24"/>
        </w:rPr>
        <w:t xml:space="preserve"> ан </w:t>
      </w:r>
      <w:proofErr w:type="spellStart"/>
      <w:r w:rsidR="00EB11DB" w:rsidRPr="00EB11DB">
        <w:rPr>
          <w:rFonts w:ascii="Times New Roman" w:hAnsi="Times New Roman" w:cs="Times New Roman"/>
          <w:i/>
          <w:sz w:val="24"/>
          <w:szCs w:val="24"/>
        </w:rPr>
        <w:t>калаç</w:t>
      </w:r>
      <w:proofErr w:type="spellEnd"/>
      <w:r w:rsidR="00EB11DB">
        <w:rPr>
          <w:rFonts w:ascii="Times New Roman" w:hAnsi="Times New Roman" w:cs="Times New Roman"/>
          <w:sz w:val="24"/>
          <w:szCs w:val="24"/>
        </w:rPr>
        <w:t xml:space="preserve"> (не зная  не говори). </w:t>
      </w:r>
    </w:p>
    <w:p w:rsidR="003D2524" w:rsidRDefault="00EE2F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E2F66">
        <w:rPr>
          <w:rFonts w:ascii="Times New Roman" w:hAnsi="Times New Roman" w:cs="Times New Roman"/>
          <w:b/>
          <w:sz w:val="24"/>
          <w:szCs w:val="24"/>
        </w:rPr>
        <w:t xml:space="preserve">Деепричастие на </w:t>
      </w:r>
      <w:proofErr w:type="gramStart"/>
      <w:r w:rsidRPr="00EE2F66">
        <w:rPr>
          <w:rFonts w:ascii="Times New Roman" w:hAnsi="Times New Roman" w:cs="Times New Roman"/>
          <w:b/>
          <w:i/>
          <w:sz w:val="24"/>
          <w:szCs w:val="24"/>
        </w:rPr>
        <w:t>–с</w:t>
      </w:r>
      <w:proofErr w:type="gramEnd"/>
      <w:r w:rsidRPr="00EE2F66">
        <w:rPr>
          <w:rFonts w:ascii="Times New Roman" w:hAnsi="Times New Roman" w:cs="Times New Roman"/>
          <w:b/>
          <w:i/>
          <w:sz w:val="24"/>
          <w:szCs w:val="24"/>
        </w:rPr>
        <w:t>ан (-сен</w:t>
      </w:r>
      <w:r w:rsidRPr="00EE2F66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указывае</w:t>
      </w:r>
      <w:r w:rsidR="00080C68">
        <w:rPr>
          <w:rFonts w:ascii="Times New Roman" w:hAnsi="Times New Roman" w:cs="Times New Roman"/>
          <w:sz w:val="24"/>
          <w:szCs w:val="24"/>
        </w:rPr>
        <w:t>т на время или</w:t>
      </w:r>
      <w:r>
        <w:rPr>
          <w:rFonts w:ascii="Times New Roman" w:hAnsi="Times New Roman" w:cs="Times New Roman"/>
          <w:sz w:val="24"/>
          <w:szCs w:val="24"/>
        </w:rPr>
        <w:t xml:space="preserve"> условие совершения другого действия: </w:t>
      </w:r>
      <w:proofErr w:type="spellStart"/>
      <w:r w:rsidRPr="00EE2F66">
        <w:rPr>
          <w:rFonts w:ascii="Times New Roman" w:hAnsi="Times New Roman" w:cs="Times New Roman"/>
          <w:i/>
          <w:sz w:val="24"/>
          <w:szCs w:val="24"/>
        </w:rPr>
        <w:t>Выçсан</w:t>
      </w:r>
      <w:proofErr w:type="spellEnd"/>
      <w:r w:rsidRPr="00EE2F66">
        <w:rPr>
          <w:rFonts w:ascii="Times New Roman" w:hAnsi="Times New Roman" w:cs="Times New Roman"/>
          <w:i/>
          <w:sz w:val="24"/>
          <w:szCs w:val="24"/>
        </w:rPr>
        <w:t xml:space="preserve">  </w:t>
      </w:r>
      <w:proofErr w:type="spellStart"/>
      <w:r w:rsidRPr="00EE2F66">
        <w:rPr>
          <w:rFonts w:ascii="Times New Roman" w:hAnsi="Times New Roman" w:cs="Times New Roman"/>
          <w:i/>
          <w:sz w:val="24"/>
          <w:szCs w:val="24"/>
        </w:rPr>
        <w:t>хытă</w:t>
      </w:r>
      <w:proofErr w:type="spellEnd"/>
      <w:r w:rsidRPr="00EE2F6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E2F66">
        <w:rPr>
          <w:rFonts w:ascii="Times New Roman" w:hAnsi="Times New Roman" w:cs="Times New Roman"/>
          <w:i/>
          <w:sz w:val="24"/>
          <w:szCs w:val="24"/>
        </w:rPr>
        <w:t>çакă</w:t>
      </w:r>
      <w:proofErr w:type="gramStart"/>
      <w:r w:rsidRPr="00EE2F66">
        <w:rPr>
          <w:rFonts w:ascii="Times New Roman" w:hAnsi="Times New Roman" w:cs="Times New Roman"/>
          <w:i/>
          <w:sz w:val="24"/>
          <w:szCs w:val="24"/>
        </w:rPr>
        <w:t>р</w:t>
      </w:r>
      <w:proofErr w:type="spellEnd"/>
      <w:proofErr w:type="gramEnd"/>
      <w:r w:rsidRPr="00EE2F66">
        <w:rPr>
          <w:rFonts w:ascii="Times New Roman" w:hAnsi="Times New Roman" w:cs="Times New Roman"/>
          <w:i/>
          <w:sz w:val="24"/>
          <w:szCs w:val="24"/>
        </w:rPr>
        <w:t xml:space="preserve"> та </w:t>
      </w:r>
      <w:proofErr w:type="spellStart"/>
      <w:r w:rsidRPr="00EE2F66">
        <w:rPr>
          <w:rFonts w:ascii="Times New Roman" w:hAnsi="Times New Roman" w:cs="Times New Roman"/>
          <w:i/>
          <w:sz w:val="24"/>
          <w:szCs w:val="24"/>
        </w:rPr>
        <w:t>тутлă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(Если проголодаешься, то и черствый хлеб вкусен.) </w:t>
      </w:r>
      <w:r w:rsidR="00F5150F">
        <w:rPr>
          <w:rFonts w:ascii="Times New Roman" w:hAnsi="Times New Roman" w:cs="Times New Roman"/>
          <w:sz w:val="24"/>
          <w:szCs w:val="24"/>
        </w:rPr>
        <w:t xml:space="preserve"> Отрицательная форма образуется путем прибавления аффикса </w:t>
      </w:r>
      <w:proofErr w:type="gramStart"/>
      <w:r w:rsidR="00F5150F" w:rsidRPr="00F5150F">
        <w:rPr>
          <w:rFonts w:ascii="Times New Roman" w:hAnsi="Times New Roman" w:cs="Times New Roman"/>
          <w:b/>
          <w:i/>
          <w:sz w:val="24"/>
          <w:szCs w:val="24"/>
        </w:rPr>
        <w:t>–</w:t>
      </w:r>
      <w:proofErr w:type="spellStart"/>
      <w:r w:rsidR="00F5150F" w:rsidRPr="00F5150F">
        <w:rPr>
          <w:rFonts w:ascii="Times New Roman" w:hAnsi="Times New Roman" w:cs="Times New Roman"/>
          <w:b/>
          <w:i/>
          <w:sz w:val="24"/>
          <w:szCs w:val="24"/>
        </w:rPr>
        <w:t>м</w:t>
      </w:r>
      <w:proofErr w:type="gramEnd"/>
      <w:r w:rsidR="00F5150F" w:rsidRPr="00F5150F">
        <w:rPr>
          <w:rFonts w:ascii="Times New Roman" w:hAnsi="Times New Roman" w:cs="Times New Roman"/>
          <w:b/>
          <w:i/>
          <w:sz w:val="24"/>
          <w:szCs w:val="24"/>
        </w:rPr>
        <w:t>асан</w:t>
      </w:r>
      <w:proofErr w:type="spellEnd"/>
      <w:r w:rsidR="00F5150F" w:rsidRPr="00F5150F">
        <w:rPr>
          <w:rFonts w:ascii="Times New Roman" w:hAnsi="Times New Roman" w:cs="Times New Roman"/>
          <w:b/>
          <w:i/>
          <w:sz w:val="24"/>
          <w:szCs w:val="24"/>
        </w:rPr>
        <w:t xml:space="preserve"> (-</w:t>
      </w:r>
      <w:proofErr w:type="spellStart"/>
      <w:r w:rsidR="00F5150F" w:rsidRPr="00F5150F">
        <w:rPr>
          <w:rFonts w:ascii="Times New Roman" w:hAnsi="Times New Roman" w:cs="Times New Roman"/>
          <w:b/>
          <w:i/>
          <w:sz w:val="24"/>
          <w:szCs w:val="24"/>
        </w:rPr>
        <w:t>месен</w:t>
      </w:r>
      <w:proofErr w:type="spellEnd"/>
      <w:r w:rsidR="00F5150F" w:rsidRPr="00F5150F">
        <w:rPr>
          <w:rFonts w:ascii="Times New Roman" w:hAnsi="Times New Roman" w:cs="Times New Roman"/>
          <w:b/>
          <w:i/>
          <w:sz w:val="24"/>
          <w:szCs w:val="24"/>
        </w:rPr>
        <w:t>):</w:t>
      </w:r>
      <w:r w:rsidR="00F51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50F" w:rsidRPr="00F5150F">
        <w:rPr>
          <w:rFonts w:ascii="Times New Roman" w:hAnsi="Times New Roman" w:cs="Times New Roman"/>
          <w:i/>
          <w:sz w:val="24"/>
          <w:szCs w:val="24"/>
        </w:rPr>
        <w:t>пĕлмесен</w:t>
      </w:r>
      <w:proofErr w:type="spellEnd"/>
      <w:r w:rsidR="00F5150F" w:rsidRPr="00F5150F">
        <w:rPr>
          <w:rFonts w:ascii="Times New Roman" w:hAnsi="Times New Roman" w:cs="Times New Roman"/>
          <w:i/>
          <w:sz w:val="24"/>
          <w:szCs w:val="24"/>
        </w:rPr>
        <w:t xml:space="preserve"> ан кала</w:t>
      </w:r>
      <w:r w:rsidR="00F5150F">
        <w:rPr>
          <w:rFonts w:ascii="Times New Roman" w:hAnsi="Times New Roman" w:cs="Times New Roman"/>
          <w:sz w:val="24"/>
          <w:szCs w:val="24"/>
        </w:rPr>
        <w:t xml:space="preserve"> (если не знаешь, то не говори), </w:t>
      </w:r>
      <w:proofErr w:type="spellStart"/>
      <w:r w:rsidR="00080C68" w:rsidRPr="00080C68">
        <w:rPr>
          <w:rFonts w:ascii="Times New Roman" w:hAnsi="Times New Roman" w:cs="Times New Roman"/>
          <w:i/>
          <w:sz w:val="24"/>
          <w:szCs w:val="24"/>
        </w:rPr>
        <w:t>вуламасан</w:t>
      </w:r>
      <w:proofErr w:type="spellEnd"/>
      <w:r w:rsidR="00080C68" w:rsidRPr="00080C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80C68" w:rsidRPr="00080C68">
        <w:rPr>
          <w:rFonts w:ascii="Times New Roman" w:hAnsi="Times New Roman" w:cs="Times New Roman"/>
          <w:i/>
          <w:sz w:val="24"/>
          <w:szCs w:val="24"/>
        </w:rPr>
        <w:t>пĕлместĕн</w:t>
      </w:r>
      <w:proofErr w:type="spellEnd"/>
      <w:r w:rsidR="00080C68">
        <w:rPr>
          <w:rFonts w:ascii="Times New Roman" w:hAnsi="Times New Roman" w:cs="Times New Roman"/>
          <w:sz w:val="24"/>
          <w:szCs w:val="24"/>
        </w:rPr>
        <w:t xml:space="preserve"> ( если не </w:t>
      </w:r>
      <w:proofErr w:type="spellStart"/>
      <w:r w:rsidR="00080C68">
        <w:rPr>
          <w:rFonts w:ascii="Times New Roman" w:hAnsi="Times New Roman" w:cs="Times New Roman"/>
          <w:sz w:val="24"/>
          <w:szCs w:val="24"/>
        </w:rPr>
        <w:t>читаешть</w:t>
      </w:r>
      <w:proofErr w:type="spellEnd"/>
      <w:r w:rsidR="00080C68">
        <w:rPr>
          <w:rFonts w:ascii="Times New Roman" w:hAnsi="Times New Roman" w:cs="Times New Roman"/>
          <w:sz w:val="24"/>
          <w:szCs w:val="24"/>
        </w:rPr>
        <w:t>, то не знаешь).</w:t>
      </w:r>
    </w:p>
    <w:p w:rsidR="00080C68" w:rsidRDefault="00080C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Остальные деепричастия не имеют отрицательной формы.</w:t>
      </w:r>
    </w:p>
    <w:p w:rsidR="00080C68" w:rsidRDefault="00080C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80C68">
        <w:rPr>
          <w:rFonts w:ascii="Times New Roman" w:hAnsi="Times New Roman" w:cs="Times New Roman"/>
          <w:b/>
          <w:sz w:val="24"/>
          <w:szCs w:val="24"/>
        </w:rPr>
        <w:t xml:space="preserve">Деепричастие на </w:t>
      </w:r>
      <w:proofErr w:type="gramStart"/>
      <w:r w:rsidRPr="00080C68">
        <w:rPr>
          <w:rFonts w:ascii="Times New Roman" w:hAnsi="Times New Roman" w:cs="Times New Roman"/>
          <w:b/>
          <w:i/>
          <w:sz w:val="24"/>
          <w:szCs w:val="24"/>
        </w:rPr>
        <w:t>–а</w:t>
      </w:r>
      <w:proofErr w:type="gramEnd"/>
      <w:r w:rsidRPr="00080C68">
        <w:rPr>
          <w:rFonts w:ascii="Times New Roman" w:hAnsi="Times New Roman" w:cs="Times New Roman"/>
          <w:b/>
          <w:i/>
          <w:sz w:val="24"/>
          <w:szCs w:val="24"/>
        </w:rPr>
        <w:t xml:space="preserve"> (-е</w:t>
      </w:r>
      <w:r w:rsidRPr="00080C68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чаще употребляется в удвоенной форме и обозначает</w:t>
      </w:r>
      <w:r w:rsidR="0081060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что действие происходит не единожды: </w:t>
      </w:r>
      <w:proofErr w:type="spellStart"/>
      <w:r w:rsidRPr="00810605">
        <w:rPr>
          <w:rFonts w:ascii="Times New Roman" w:hAnsi="Times New Roman" w:cs="Times New Roman"/>
          <w:i/>
          <w:sz w:val="24"/>
          <w:szCs w:val="24"/>
        </w:rPr>
        <w:t>вула-вула</w:t>
      </w:r>
      <w:proofErr w:type="spellEnd"/>
      <w:r w:rsidRPr="0081060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10605">
        <w:rPr>
          <w:rFonts w:ascii="Times New Roman" w:hAnsi="Times New Roman" w:cs="Times New Roman"/>
          <w:i/>
          <w:sz w:val="24"/>
          <w:szCs w:val="24"/>
        </w:rPr>
        <w:t>ывăнтăм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 </w:t>
      </w:r>
      <w:r w:rsidR="00810605">
        <w:rPr>
          <w:rFonts w:ascii="Times New Roman" w:hAnsi="Times New Roman" w:cs="Times New Roman"/>
          <w:sz w:val="24"/>
          <w:szCs w:val="24"/>
        </w:rPr>
        <w:t xml:space="preserve">устать от чтения), </w:t>
      </w:r>
      <w:proofErr w:type="spellStart"/>
      <w:r w:rsidR="00810605" w:rsidRPr="00810605">
        <w:rPr>
          <w:rFonts w:ascii="Times New Roman" w:hAnsi="Times New Roman" w:cs="Times New Roman"/>
          <w:i/>
          <w:sz w:val="24"/>
          <w:szCs w:val="24"/>
        </w:rPr>
        <w:t>такăна-такă</w:t>
      </w:r>
      <w:r w:rsidRPr="00810605">
        <w:rPr>
          <w:rFonts w:ascii="Times New Roman" w:hAnsi="Times New Roman" w:cs="Times New Roman"/>
          <w:i/>
          <w:sz w:val="24"/>
          <w:szCs w:val="24"/>
        </w:rPr>
        <w:t>на</w:t>
      </w:r>
      <w:proofErr w:type="spellEnd"/>
      <w:r w:rsidRPr="0081060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10605">
        <w:rPr>
          <w:rFonts w:ascii="Times New Roman" w:hAnsi="Times New Roman" w:cs="Times New Roman"/>
          <w:i/>
          <w:sz w:val="24"/>
          <w:szCs w:val="24"/>
        </w:rPr>
        <w:t>утать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(шагает спотыкаясь).</w:t>
      </w:r>
    </w:p>
    <w:p w:rsidR="00080C68" w:rsidRPr="00080C68" w:rsidRDefault="00080C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10605">
        <w:rPr>
          <w:rFonts w:ascii="Times New Roman" w:hAnsi="Times New Roman" w:cs="Times New Roman"/>
          <w:b/>
          <w:sz w:val="24"/>
          <w:szCs w:val="24"/>
        </w:rPr>
        <w:t xml:space="preserve">Деепричастие </w:t>
      </w:r>
      <w:r w:rsidRPr="00080C68">
        <w:rPr>
          <w:rFonts w:ascii="Times New Roman" w:hAnsi="Times New Roman" w:cs="Times New Roman"/>
          <w:b/>
          <w:sz w:val="24"/>
          <w:szCs w:val="24"/>
        </w:rPr>
        <w:t xml:space="preserve">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80C68">
        <w:rPr>
          <w:rFonts w:ascii="Times New Roman" w:hAnsi="Times New Roman" w:cs="Times New Roman"/>
          <w:b/>
          <w:sz w:val="24"/>
          <w:szCs w:val="24"/>
        </w:rPr>
        <w:t>–</w:t>
      </w:r>
      <w:proofErr w:type="spellStart"/>
      <w:r w:rsidRPr="00080C68">
        <w:rPr>
          <w:rFonts w:ascii="Times New Roman" w:hAnsi="Times New Roman" w:cs="Times New Roman"/>
          <w:b/>
          <w:i/>
          <w:sz w:val="24"/>
          <w:szCs w:val="24"/>
        </w:rPr>
        <w:t>и</w:t>
      </w:r>
      <w:proofErr w:type="gramEnd"/>
      <w:r w:rsidRPr="00080C68">
        <w:rPr>
          <w:rFonts w:ascii="Times New Roman" w:hAnsi="Times New Roman" w:cs="Times New Roman"/>
          <w:b/>
          <w:i/>
          <w:sz w:val="24"/>
          <w:szCs w:val="24"/>
        </w:rPr>
        <w:t>ччен</w:t>
      </w:r>
      <w:proofErr w:type="spellEnd"/>
      <w:r w:rsidRPr="00080C68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обозначает </w:t>
      </w:r>
      <w:r w:rsidR="00810605">
        <w:rPr>
          <w:rFonts w:ascii="Times New Roman" w:hAnsi="Times New Roman" w:cs="Times New Roman"/>
          <w:sz w:val="24"/>
          <w:szCs w:val="24"/>
        </w:rPr>
        <w:t xml:space="preserve">до какой степени должно быть действие или до чего происходит действие: </w:t>
      </w:r>
      <w:proofErr w:type="spellStart"/>
      <w:r w:rsidR="00810605" w:rsidRPr="00810605">
        <w:rPr>
          <w:rFonts w:ascii="Times New Roman" w:hAnsi="Times New Roman" w:cs="Times New Roman"/>
          <w:i/>
          <w:sz w:val="24"/>
          <w:szCs w:val="24"/>
        </w:rPr>
        <w:t>ĕçе</w:t>
      </w:r>
      <w:proofErr w:type="spellEnd"/>
      <w:r w:rsidR="00810605" w:rsidRPr="0081060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10605" w:rsidRPr="00810605">
        <w:rPr>
          <w:rFonts w:ascii="Times New Roman" w:hAnsi="Times New Roman" w:cs="Times New Roman"/>
          <w:i/>
          <w:sz w:val="24"/>
          <w:szCs w:val="24"/>
        </w:rPr>
        <w:t>кайиччен</w:t>
      </w:r>
      <w:proofErr w:type="spellEnd"/>
      <w:r w:rsidR="008106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2D80">
        <w:rPr>
          <w:rFonts w:ascii="Times New Roman" w:hAnsi="Times New Roman" w:cs="Times New Roman"/>
          <w:sz w:val="24"/>
          <w:szCs w:val="24"/>
        </w:rPr>
        <w:t>тирпейле</w:t>
      </w:r>
      <w:proofErr w:type="spellEnd"/>
      <w:r w:rsidR="00412D80">
        <w:rPr>
          <w:rFonts w:ascii="Times New Roman" w:hAnsi="Times New Roman" w:cs="Times New Roman"/>
          <w:sz w:val="24"/>
          <w:szCs w:val="24"/>
        </w:rPr>
        <w:t xml:space="preserve">  (</w:t>
      </w:r>
      <w:r w:rsidR="00810605">
        <w:rPr>
          <w:rFonts w:ascii="Times New Roman" w:hAnsi="Times New Roman" w:cs="Times New Roman"/>
          <w:sz w:val="24"/>
          <w:szCs w:val="24"/>
        </w:rPr>
        <w:t>до работы</w:t>
      </w:r>
      <w:r w:rsidR="00412D80">
        <w:rPr>
          <w:rFonts w:ascii="Times New Roman" w:hAnsi="Times New Roman" w:cs="Times New Roman"/>
          <w:sz w:val="24"/>
          <w:szCs w:val="24"/>
        </w:rPr>
        <w:t xml:space="preserve"> приберись</w:t>
      </w:r>
      <w:r w:rsidR="00810605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810605" w:rsidRPr="00810605">
        <w:rPr>
          <w:rFonts w:ascii="Times New Roman" w:hAnsi="Times New Roman" w:cs="Times New Roman"/>
          <w:i/>
          <w:sz w:val="24"/>
          <w:szCs w:val="24"/>
        </w:rPr>
        <w:t>тăраниччен</w:t>
      </w:r>
      <w:proofErr w:type="spellEnd"/>
      <w:r w:rsidR="00810605" w:rsidRPr="0081060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10605" w:rsidRPr="00810605">
        <w:rPr>
          <w:rFonts w:ascii="Times New Roman" w:hAnsi="Times New Roman" w:cs="Times New Roman"/>
          <w:i/>
          <w:sz w:val="24"/>
          <w:szCs w:val="24"/>
        </w:rPr>
        <w:t>çи</w:t>
      </w:r>
      <w:proofErr w:type="spellEnd"/>
      <w:r w:rsidR="00810605">
        <w:rPr>
          <w:rFonts w:ascii="Times New Roman" w:hAnsi="Times New Roman" w:cs="Times New Roman"/>
          <w:sz w:val="24"/>
          <w:szCs w:val="24"/>
        </w:rPr>
        <w:t xml:space="preserve"> (есть до сыта).</w:t>
      </w:r>
    </w:p>
    <w:sectPr w:rsidR="00080C68" w:rsidRPr="00080C68" w:rsidSect="00B91B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2523C78"/>
    <w:lvl w:ilvl="0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3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4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5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6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7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8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0"/>
        <w:szCs w:val="20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0"/>
        <w:szCs w:val="20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0"/>
        <w:szCs w:val="20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0"/>
        <w:szCs w:val="20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0"/>
        <w:szCs w:val="20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0"/>
        <w:szCs w:val="20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0"/>
        <w:szCs w:val="20"/>
        <w:u w:val="none"/>
        <w:effect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0"/>
        <w:szCs w:val="20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0"/>
        <w:szCs w:val="20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0"/>
        <w:szCs w:val="20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0"/>
        <w:szCs w:val="20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0"/>
        <w:szCs w:val="20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0"/>
        <w:szCs w:val="20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0"/>
        <w:szCs w:val="20"/>
        <w:u w:val="none"/>
        <w:effect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0"/>
        <w:szCs w:val="20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0"/>
        <w:szCs w:val="20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0"/>
        <w:szCs w:val="20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0"/>
        <w:szCs w:val="20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0"/>
        <w:szCs w:val="20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0"/>
        <w:szCs w:val="20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0"/>
        <w:szCs w:val="20"/>
        <w:u w:val="none"/>
        <w:effect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</w:abstractNum>
  <w:abstractNum w:abstractNumId="5">
    <w:nsid w:val="0000000D"/>
    <w:multiLevelType w:val="multilevel"/>
    <w:tmpl w:val="0000000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0"/>
        <w:szCs w:val="20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0"/>
        <w:szCs w:val="20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0"/>
        <w:szCs w:val="20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0"/>
        <w:szCs w:val="20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0"/>
        <w:szCs w:val="20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0"/>
        <w:szCs w:val="20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0"/>
        <w:szCs w:val="20"/>
        <w:u w:val="none"/>
        <w:effect w:val="none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6E6A23"/>
    <w:rsid w:val="00032EEB"/>
    <w:rsid w:val="000372E3"/>
    <w:rsid w:val="00080C68"/>
    <w:rsid w:val="000B2D0B"/>
    <w:rsid w:val="000B602B"/>
    <w:rsid w:val="001026F2"/>
    <w:rsid w:val="001258CB"/>
    <w:rsid w:val="00157192"/>
    <w:rsid w:val="0016782A"/>
    <w:rsid w:val="0018025F"/>
    <w:rsid w:val="001C4D3C"/>
    <w:rsid w:val="001C79F4"/>
    <w:rsid w:val="002848FF"/>
    <w:rsid w:val="00295AC6"/>
    <w:rsid w:val="002F1809"/>
    <w:rsid w:val="002F5AB5"/>
    <w:rsid w:val="00325CA1"/>
    <w:rsid w:val="003349D6"/>
    <w:rsid w:val="00344579"/>
    <w:rsid w:val="003630E1"/>
    <w:rsid w:val="003D2524"/>
    <w:rsid w:val="003E6773"/>
    <w:rsid w:val="0040417C"/>
    <w:rsid w:val="00412D80"/>
    <w:rsid w:val="004270FE"/>
    <w:rsid w:val="00443BFF"/>
    <w:rsid w:val="0044709D"/>
    <w:rsid w:val="00465FD1"/>
    <w:rsid w:val="00486018"/>
    <w:rsid w:val="004D1C1B"/>
    <w:rsid w:val="004E217D"/>
    <w:rsid w:val="00523F01"/>
    <w:rsid w:val="005D1DD9"/>
    <w:rsid w:val="00663984"/>
    <w:rsid w:val="00666E9B"/>
    <w:rsid w:val="006A67F3"/>
    <w:rsid w:val="006E4A19"/>
    <w:rsid w:val="006E6A23"/>
    <w:rsid w:val="0070494D"/>
    <w:rsid w:val="00725125"/>
    <w:rsid w:val="00775A29"/>
    <w:rsid w:val="007851AB"/>
    <w:rsid w:val="007C3893"/>
    <w:rsid w:val="007C4621"/>
    <w:rsid w:val="007D760A"/>
    <w:rsid w:val="00802FEA"/>
    <w:rsid w:val="0081016D"/>
    <w:rsid w:val="00810605"/>
    <w:rsid w:val="00867477"/>
    <w:rsid w:val="008805AD"/>
    <w:rsid w:val="0088357A"/>
    <w:rsid w:val="0090095C"/>
    <w:rsid w:val="00901F17"/>
    <w:rsid w:val="00920FC7"/>
    <w:rsid w:val="00934F6F"/>
    <w:rsid w:val="00950266"/>
    <w:rsid w:val="009644A8"/>
    <w:rsid w:val="0096623A"/>
    <w:rsid w:val="0097658F"/>
    <w:rsid w:val="00995E06"/>
    <w:rsid w:val="009D2AC9"/>
    <w:rsid w:val="009E650B"/>
    <w:rsid w:val="00A146E9"/>
    <w:rsid w:val="00A205EC"/>
    <w:rsid w:val="00A3307D"/>
    <w:rsid w:val="00A357CF"/>
    <w:rsid w:val="00A974AF"/>
    <w:rsid w:val="00AB291B"/>
    <w:rsid w:val="00AF173B"/>
    <w:rsid w:val="00AF55FE"/>
    <w:rsid w:val="00B26F65"/>
    <w:rsid w:val="00B90569"/>
    <w:rsid w:val="00B91BD8"/>
    <w:rsid w:val="00BE46C7"/>
    <w:rsid w:val="00C344C4"/>
    <w:rsid w:val="00CD2876"/>
    <w:rsid w:val="00CD495F"/>
    <w:rsid w:val="00D12C16"/>
    <w:rsid w:val="00D474B3"/>
    <w:rsid w:val="00D833FF"/>
    <w:rsid w:val="00D90B5E"/>
    <w:rsid w:val="00E05AFF"/>
    <w:rsid w:val="00E7105B"/>
    <w:rsid w:val="00EB11DB"/>
    <w:rsid w:val="00EE1232"/>
    <w:rsid w:val="00EE2F66"/>
    <w:rsid w:val="00F5150F"/>
    <w:rsid w:val="00F9511B"/>
    <w:rsid w:val="00F95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B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99"/>
    <w:unhideWhenUsed/>
    <w:rsid w:val="006E6A23"/>
    <w:pPr>
      <w:widowControl w:val="0"/>
      <w:shd w:val="clear" w:color="auto" w:fill="FFFFFF"/>
      <w:spacing w:before="240" w:after="0" w:line="214" w:lineRule="exact"/>
      <w:ind w:hanging="4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6E6A23"/>
  </w:style>
  <w:style w:type="character" w:customStyle="1" w:styleId="3">
    <w:name w:val="Заголовок №3_"/>
    <w:basedOn w:val="a0"/>
    <w:link w:val="30"/>
    <w:uiPriority w:val="99"/>
    <w:locked/>
    <w:rsid w:val="006E6A23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6E6A23"/>
    <w:pPr>
      <w:widowControl w:val="0"/>
      <w:shd w:val="clear" w:color="auto" w:fill="FFFFFF"/>
      <w:spacing w:before="120" w:after="240" w:line="240" w:lineRule="atLeast"/>
      <w:jc w:val="center"/>
      <w:outlineLvl w:val="2"/>
    </w:pPr>
    <w:rPr>
      <w:rFonts w:ascii="Times New Roman" w:hAnsi="Times New Roman" w:cs="Times New Roman"/>
      <w:b/>
      <w:bCs/>
      <w:sz w:val="20"/>
      <w:szCs w:val="20"/>
    </w:rPr>
  </w:style>
  <w:style w:type="character" w:customStyle="1" w:styleId="1">
    <w:name w:val="Основной текст Знак1"/>
    <w:basedOn w:val="a0"/>
    <w:link w:val="a3"/>
    <w:uiPriority w:val="99"/>
    <w:locked/>
    <w:rsid w:val="006E6A23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12pt">
    <w:name w:val="Основной текст + 12 pt"/>
    <w:aliases w:val="Полужирный"/>
    <w:basedOn w:val="1"/>
    <w:uiPriority w:val="99"/>
    <w:rsid w:val="006E6A23"/>
    <w:rPr>
      <w:b/>
      <w:bCs/>
      <w:sz w:val="24"/>
      <w:szCs w:val="24"/>
    </w:rPr>
  </w:style>
  <w:style w:type="character" w:customStyle="1" w:styleId="8pt">
    <w:name w:val="Основной текст + 8 pt"/>
    <w:aliases w:val="Полужирный3,Интервал 0 pt"/>
    <w:basedOn w:val="1"/>
    <w:uiPriority w:val="99"/>
    <w:rsid w:val="006E6A23"/>
    <w:rPr>
      <w:b/>
      <w:bCs/>
      <w:spacing w:val="0"/>
      <w:sz w:val="16"/>
      <w:szCs w:val="16"/>
    </w:rPr>
  </w:style>
  <w:style w:type="character" w:customStyle="1" w:styleId="a5">
    <w:name w:val="Основной текст + Курсив"/>
    <w:aliases w:val="Интервал 0 pt10"/>
    <w:basedOn w:val="1"/>
    <w:uiPriority w:val="99"/>
    <w:rsid w:val="006E6A23"/>
    <w:rPr>
      <w:i/>
      <w:iCs/>
      <w:spacing w:val="0"/>
    </w:rPr>
  </w:style>
  <w:style w:type="character" w:customStyle="1" w:styleId="0pt">
    <w:name w:val="Основной текст + Интервал 0 pt"/>
    <w:basedOn w:val="1"/>
    <w:uiPriority w:val="99"/>
    <w:rsid w:val="006A67F3"/>
    <w:rPr>
      <w:spacing w:val="0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1258CB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258CB"/>
    <w:pPr>
      <w:widowControl w:val="0"/>
      <w:shd w:val="clear" w:color="auto" w:fill="FFFFFF"/>
      <w:spacing w:before="60" w:after="0" w:line="214" w:lineRule="exact"/>
      <w:jc w:val="both"/>
    </w:pPr>
    <w:rPr>
      <w:rFonts w:ascii="Times New Roman" w:hAnsi="Times New Roman" w:cs="Times New Roman"/>
      <w:b/>
      <w:bCs/>
      <w:sz w:val="20"/>
      <w:szCs w:val="20"/>
    </w:rPr>
  </w:style>
  <w:style w:type="character" w:customStyle="1" w:styleId="a6">
    <w:name w:val="Основной текст + Полужирный"/>
    <w:aliases w:val="Интервал 0 pt9"/>
    <w:basedOn w:val="1"/>
    <w:uiPriority w:val="99"/>
    <w:rsid w:val="001258CB"/>
    <w:rPr>
      <w:b/>
      <w:bCs/>
      <w:spacing w:val="0"/>
      <w:shd w:val="clear" w:color="auto" w:fill="FFFFFF"/>
    </w:rPr>
  </w:style>
  <w:style w:type="character" w:customStyle="1" w:styleId="2">
    <w:name w:val="Основной текст (2)_"/>
    <w:basedOn w:val="a0"/>
    <w:link w:val="20"/>
    <w:uiPriority w:val="99"/>
    <w:locked/>
    <w:rsid w:val="0070494D"/>
    <w:rPr>
      <w:rFonts w:ascii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0494D"/>
    <w:pPr>
      <w:widowControl w:val="0"/>
      <w:shd w:val="clear" w:color="auto" w:fill="FFFFFF"/>
      <w:spacing w:before="180" w:after="180" w:line="240" w:lineRule="atLeast"/>
    </w:pPr>
    <w:rPr>
      <w:rFonts w:ascii="Times New Roman" w:hAnsi="Times New Roman" w:cs="Times New Roman"/>
      <w:i/>
      <w:iCs/>
      <w:sz w:val="20"/>
      <w:szCs w:val="20"/>
    </w:rPr>
  </w:style>
  <w:style w:type="character" w:customStyle="1" w:styleId="5">
    <w:name w:val="Основной текст (5)_"/>
    <w:basedOn w:val="a0"/>
    <w:link w:val="50"/>
    <w:uiPriority w:val="99"/>
    <w:locked/>
    <w:rsid w:val="0070494D"/>
    <w:rPr>
      <w:rFonts w:ascii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70494D"/>
    <w:pPr>
      <w:widowControl w:val="0"/>
      <w:shd w:val="clear" w:color="auto" w:fill="FFFFFF"/>
      <w:spacing w:before="120" w:after="240" w:line="240" w:lineRule="atLeast"/>
      <w:jc w:val="center"/>
    </w:pPr>
    <w:rPr>
      <w:rFonts w:ascii="Times New Roman" w:hAnsi="Times New Roman" w:cs="Times New Roman"/>
      <w:b/>
      <w:bCs/>
      <w:sz w:val="16"/>
      <w:szCs w:val="16"/>
    </w:rPr>
  </w:style>
  <w:style w:type="character" w:customStyle="1" w:styleId="5Exact">
    <w:name w:val="Основной текст (5) Exact"/>
    <w:basedOn w:val="a0"/>
    <w:uiPriority w:val="99"/>
    <w:rsid w:val="0070494D"/>
    <w:rPr>
      <w:rFonts w:ascii="Times New Roman" w:hAnsi="Times New Roman" w:cs="Times New Roman" w:hint="default"/>
      <w:b/>
      <w:bCs/>
      <w:strike w:val="0"/>
      <w:dstrike w:val="0"/>
      <w:spacing w:val="4"/>
      <w:sz w:val="15"/>
      <w:szCs w:val="15"/>
      <w:u w:val="none"/>
      <w:effect w:val="none"/>
    </w:rPr>
  </w:style>
  <w:style w:type="character" w:customStyle="1" w:styleId="31">
    <w:name w:val="Основной текст (3)"/>
    <w:basedOn w:val="a0"/>
    <w:link w:val="310"/>
    <w:uiPriority w:val="99"/>
    <w:locked/>
    <w:rsid w:val="00443BFF"/>
    <w:rPr>
      <w:rFonts w:ascii="Franklin Gothic Medium" w:hAnsi="Franklin Gothic Medium" w:cs="Franklin Gothic Medium"/>
      <w:b/>
      <w:bCs/>
      <w:spacing w:val="50"/>
      <w:sz w:val="18"/>
      <w:szCs w:val="18"/>
      <w:shd w:val="clear" w:color="auto" w:fill="FFFFFF"/>
    </w:rPr>
  </w:style>
  <w:style w:type="paragraph" w:customStyle="1" w:styleId="310">
    <w:name w:val="Основной текст (3)1"/>
    <w:basedOn w:val="a"/>
    <w:link w:val="31"/>
    <w:uiPriority w:val="99"/>
    <w:rsid w:val="00443BFF"/>
    <w:pPr>
      <w:widowControl w:val="0"/>
      <w:shd w:val="clear" w:color="auto" w:fill="FFFFFF"/>
      <w:spacing w:after="0" w:line="240" w:lineRule="atLeast"/>
    </w:pPr>
    <w:rPr>
      <w:rFonts w:ascii="Franklin Gothic Medium" w:hAnsi="Franklin Gothic Medium" w:cs="Franklin Gothic Medium"/>
      <w:b/>
      <w:bCs/>
      <w:spacing w:val="50"/>
      <w:sz w:val="18"/>
      <w:szCs w:val="18"/>
    </w:rPr>
  </w:style>
  <w:style w:type="character" w:customStyle="1" w:styleId="3pt">
    <w:name w:val="Основной текст + Интервал 3 pt"/>
    <w:basedOn w:val="31"/>
    <w:uiPriority w:val="99"/>
    <w:rsid w:val="00443BFF"/>
    <w:rPr>
      <w:rFonts w:ascii="Times New Roman" w:hAnsi="Times New Roman" w:cs="Times New Roman"/>
      <w:spacing w:val="60"/>
      <w:sz w:val="20"/>
      <w:szCs w:val="20"/>
    </w:rPr>
  </w:style>
  <w:style w:type="paragraph" w:styleId="a7">
    <w:name w:val="No Spacing"/>
    <w:uiPriority w:val="1"/>
    <w:qFormat/>
    <w:rsid w:val="00443BF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680E6-1F53-4F0E-B746-AB0F07957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9</Pages>
  <Words>3161</Words>
  <Characters>18023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36</cp:revision>
  <dcterms:created xsi:type="dcterms:W3CDTF">2018-11-08T14:55:00Z</dcterms:created>
  <dcterms:modified xsi:type="dcterms:W3CDTF">2018-11-11T07:55:00Z</dcterms:modified>
</cp:coreProperties>
</file>